
<file path=[Content_Types].xml><?xml version="1.0" encoding="utf-8"?>
<Types xmlns="http://schemas.openxmlformats.org/package/2006/content-types">
  <Default Extension="rels" ContentType="application/vnd.openxmlformats-package.relationships+xml"/>
  <Override ContentType="application/vnd.openxmlformats-officedocument.extended-properties+xml" PartName="/docProps/app.xml"/>
  <Override ContentType="application/vnd.openxmlformats-package.core-properties+xml" PartName="/docProps/core.xml"/>
  <Override ContentType="application/vnd.openxmlformats-officedocument.wordprocessingml.document.main+xml" PartName="/word/document.xml"/>
  <Override ContentType="application/vnd.openxmlformats-officedocument.wordprocessingml.header+xml" PartName="/word/header.xml"/>
  <Override ContentType="image/png" PartName="/word/media/document_image_rId3.png"/>
  <Override ContentType="image/png" PartName="/word/media/header_image_rId1.png"/>
  <Override ContentType="application/vnd.openxmlformats-officedocument.wordprocessingml.numbering+xml" PartName="/word/numbering.xml"/>
  <Override ContentType="application/vnd.openxmlformats-officedocument.wordprocessingml.styles+xml" PartName="/word/styles.xml"/>
</Types>
</file>

<file path=_rels/.rels><?xml version="1.0" encoding="UTF-8" standalone="yes"?><Relationships xmlns="http://schemas.openxmlformats.org/package/2006/relationships"><Relationship Target="word/document.xml" Type="http://schemas.openxmlformats.org/officeDocument/2006/relationships/officeDocument" Id="rId1"/><Relationship Target="docProps/core.xml" Type="http://schemas.openxmlformats.org/package/2006/relationships/metadata/core-properties" Id="rId2"/><Relationship Target="docProps/app.xml" Type="http://schemas.openxmlformats.org/officeDocument/2006/relationships/extended-properties" Id="rId3"/></Relationships>
</file>

<file path=word/document.xml><?xml version="1.0" encoding="utf-8"?>
<w:document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mc:Ignorable="w14 w15">
  <w:body>
    <w:p w14:paraId="03cb004" w14:textId="03cb004">
      <w:pPr>
        <w:spacing w:after="0"/>
        <w:ind w:left="0"/>
        <w:jc w:val="left"/>
        <w15:collapsed w:val="false"/>
      </w:pPr>
      <w:r>
        <w:rPr>
          <w:rFonts w:ascii="Times New Roman"/>
          <w:b w:val="false"/>
          <w:i w:val="false"/>
          <w:color w:val="000000"/>
          <w:sz w:val="28"/>
        </w:rPr>
        <w:t>
				</w:t>
      </w:r>
      <w:r>
        <w:drawing>
          <wp:inline distT="0" distB="0" distL="0" distR="0">
            <wp:extent cx="2057400" cy="571500"/>
            <wp:effectExtent l="0" t="0" r="0" b="0"/>
            <wp:docPr id="0" name="" descr=""/>
            <wp:cNvGraphicFramePr>
              <a:graphicFrameLocks noChangeAspect="true"/>
            </wp:cNvGraphicFramePr>
            <a:graphic>
              <a:graphicData uri="http://schemas.openxmlformats.org/drawingml/2006/picture">
                <pic:pic>
                  <pic:nvPicPr>
                    <pic:cNvPr id="1" name=""/>
                    <pic:cNvPicPr/>
                  </pic:nvPicPr>
                  <pic:blipFill>
                    <a:blip r:embed="rId3"/>
                    <a:stretch>
                      <a:fillRect/>
                    </a:stretch>
                  </pic:blipFill>
                  <pic:spPr>
                    <a:xfrm>
                      <a:off x="0" y="0"/>
                      <a:ext cx="2057400" cy="571500"/>
                    </a:xfrm>
                    <a:prstGeom prst="rect">
                      <a:avLst/>
                    </a:prstGeom>
                  </pic:spPr>
                </pic:pic>
              </a:graphicData>
            </a:graphic>
          </wp:inline>
        </w:drawing>
      </w:r>
      <w:r>
        <w:rPr>
          <w:rFonts w:ascii="Times New Roman"/>
          <w:b w:val="false"/>
          <w:i w:val="false"/>
          <w:color w:val="000000"/>
          <w:sz w:val="28"/>
        </w:rPr>
        <w:t>
					</w:t>
      </w:r>
    </w:p>
    <w:p>
      <w:pPr>
        <w:spacing w:after="0"/>
        <w:ind w:left="0"/>
        <w:jc w:val="left"/>
      </w:pPr>
      <w:r>
        <w:rPr>
          <w:rFonts w:ascii="Times New Roman"/>
          <w:b/>
          <w:i w:val="false"/>
          <w:color w:val="000000"/>
          <w:sz w:val="28"/>
        </w:rPr>
        <w:t>Балаларға қосымша білім беру саласындағы жергілікті атқарушы органдар көрсететін мемлекеттік көрсетілетін қызмет стандартын бекіту туралы</w:t>
      </w:r>
    </w:p>
    <w:p>
      <w:pPr>
        <w:spacing w:after="0"/>
        <w:ind w:left="0"/>
        <w:jc w:val="left"/>
      </w:pPr>
      <w:r>
        <w:rPr>
          <w:rFonts w:ascii="Times New Roman"/>
          <w:b w:val="false"/>
          <w:i w:val="false"/>
          <w:color w:val="000000"/>
          <w:sz w:val="28"/>
        </w:rPr>
        <w:t>
			</w:t>
      </w:r>
      <w:r>
        <w:rPr>
          <w:rFonts w:ascii="Times New Roman"/>
          <w:b/>
          <w:i/>
          <w:color w:val="888888"/>
        </w:rPr>
        <w:t>Күшін жойған</w:t>
      </w:r>
      <w:r>
        <w:rPr>
          <w:rFonts w:ascii="Times New Roman"/>
          <w:b w:val="false"/>
          <w:i w:val="false"/>
          <w:color w:val="000000"/>
          <w:sz w:val="28"/>
        </w:rPr>
        <w:t>
					</w:t>
      </w:r>
    </w:p>
    <w:p>
      <w:pPr>
        <w:spacing w:after="0"/>
        <w:ind w:left="0"/>
        <w:jc w:val="both"/>
      </w:pPr>
      <w:r>
        <w:rPr>
          <w:rFonts w:ascii="Times New Roman"/>
          <w:b w:val="false"/>
          <w:i w:val="false"/>
          <w:color w:val="000000"/>
          <w:sz w:val="28"/>
        </w:rPr>
        <w:t>Қазақстан Республикасы Білім және ғылым министрінің 2015 жылғы 7 сәуірдегі № 170 бұйрығы. Қазақстан Республикасының Әділет министрлігінде 2015 жылы 8 мамырда № 10980 тіркелді. Күші жойылды - Қазақстан Республикасы Білім және ғылым министрінің 2020 жылғы 22 мамырдағы № 219 бұйрығымен</w:t>
      </w:r>
    </w:p>
    <w:p>
      <w:pPr>
        <w:spacing w:after="0"/>
        <w:ind w:left="0"/>
        <w:jc w:val="both"/>
      </w:pPr>
      <w:r>
        <w:rPr>
          <w:rFonts w:ascii="Times New Roman"/>
          <w:b w:val="false"/>
          <w:i w:val="false"/>
          <w:color w:val="ff0000"/>
          <w:sz w:val="28"/>
        </w:rPr>
        <w:t xml:space="preserve">
      Ескерту. Күші жойылды – ҚР Білім және ғылым министрінің 22.05.2020 </w:t>
      </w:r>
      <w:r>
        <w:rPr>
          <w:rFonts w:ascii="Times New Roman"/>
          <w:b w:val="false"/>
          <w:i w:val="false"/>
          <w:color w:val="ff0000"/>
          <w:sz w:val="28"/>
        </w:rPr>
        <w:t>№ 219</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ff0000"/>
          <w:sz w:val="28"/>
        </w:rPr>
        <w:t xml:space="preserve">
      Ескерту. Бұйрықтың тақырыбы жаңа редакцияда – ҚР Білім және ғылым министрінің 16.08.2019 </w:t>
      </w:r>
      <w:r>
        <w:rPr>
          <w:rFonts w:ascii="Times New Roman"/>
          <w:b w:val="false"/>
          <w:i w:val="false"/>
          <w:color w:val="ff0000"/>
          <w:sz w:val="28"/>
        </w:rPr>
        <w:t>№ 366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bookmarkStart w:name="z1" w:id="0"/>
    <w:p>
      <w:pPr>
        <w:spacing w:after="0"/>
        <w:ind w:left="0"/>
        <w:jc w:val="both"/>
      </w:pPr>
      <w:r>
        <w:rPr>
          <w:rFonts w:ascii="Times New Roman"/>
          <w:b w:val="false"/>
          <w:i w:val="false"/>
          <w:color w:val="000000"/>
          <w:sz w:val="28"/>
        </w:rPr>
        <w:t xml:space="preserve">
      "Мемлекеттік көрсетілетін қызметтер туралы" 2013 жылғы 15 сәуірдегі Қазақстан Республикасы Заңының </w:t>
      </w:r>
      <w:r>
        <w:rPr>
          <w:rFonts w:ascii="Times New Roman"/>
          <w:b w:val="false"/>
          <w:i w:val="false"/>
          <w:color w:val="000000"/>
          <w:sz w:val="28"/>
        </w:rPr>
        <w:t>10-бабының</w:t>
      </w:r>
      <w:r>
        <w:rPr>
          <w:rFonts w:ascii="Times New Roman"/>
          <w:b w:val="false"/>
          <w:i w:val="false"/>
          <w:color w:val="000000"/>
          <w:sz w:val="28"/>
        </w:rPr>
        <w:t xml:space="preserve"> 1) тармақшасына сәйкес </w:t>
      </w:r>
      <w:r>
        <w:rPr>
          <w:rFonts w:ascii="Times New Roman"/>
          <w:b/>
          <w:i w:val="false"/>
          <w:color w:val="000000"/>
          <w:sz w:val="28"/>
        </w:rPr>
        <w:t>БҰЙЫРАМЫН:</w:t>
      </w:r>
    </w:p>
    <w:bookmarkEnd w:id="0"/>
    <w:bookmarkStart w:name="z2" w:id="1"/>
    <w:p>
      <w:pPr>
        <w:spacing w:after="0"/>
        <w:ind w:left="0"/>
        <w:jc w:val="both"/>
      </w:pPr>
      <w:r>
        <w:rPr>
          <w:rFonts w:ascii="Times New Roman"/>
          <w:b w:val="false"/>
          <w:i w:val="false"/>
          <w:color w:val="000000"/>
          <w:sz w:val="28"/>
        </w:rPr>
        <w:t>
      1. Мыналар:</w:t>
      </w:r>
    </w:p>
    <w:bookmarkEnd w:id="1"/>
    <w:bookmarkStart w:name="z3" w:id="2"/>
    <w:p>
      <w:pPr>
        <w:spacing w:after="0"/>
        <w:ind w:left="0"/>
        <w:jc w:val="both"/>
      </w:pPr>
      <w:r>
        <w:rPr>
          <w:rFonts w:ascii="Times New Roman"/>
          <w:b w:val="false"/>
          <w:i w:val="false"/>
          <w:color w:val="000000"/>
          <w:sz w:val="28"/>
        </w:rPr>
        <w:t xml:space="preserve">
      1) осы бұйрыққа </w:t>
      </w:r>
      <w:r>
        <w:rPr>
          <w:rFonts w:ascii="Times New Roman"/>
          <w:b w:val="false"/>
          <w:i w:val="false"/>
          <w:color w:val="000000"/>
          <w:sz w:val="28"/>
        </w:rPr>
        <w:t>1-қосымшаға</w:t>
      </w:r>
      <w:r>
        <w:rPr>
          <w:rFonts w:ascii="Times New Roman"/>
          <w:b w:val="false"/>
          <w:i w:val="false"/>
          <w:color w:val="000000"/>
          <w:sz w:val="28"/>
        </w:rPr>
        <w:t xml:space="preserve"> сәйкес "Балаларға қосымша білім беру бойынша қосымша білім беру ұйымдарына құжаттар қабылдау және оқуға қабылдау" мемлекеттік көрсетілетін қызмет стандарты;</w:t>
      </w:r>
    </w:p>
    <w:bookmarkEnd w:id="2"/>
    <w:p>
      <w:pPr>
        <w:spacing w:after="0"/>
        <w:ind w:left="0"/>
        <w:jc w:val="left"/>
      </w:pPr>
      <w:r>
        <w:rPr>
          <w:rFonts w:ascii="Times New Roman"/>
          <w:b w:val="false"/>
          <w:i w:val="false"/>
          <w:color w:val="000000"/>
          <w:sz w:val="28"/>
        </w:rPr>
        <w:t>
</w:t>
      </w:r>
      <w:r>
        <w:rPr>
          <w:rFonts w:ascii="Times New Roman"/>
          <w:b w:val="false"/>
          <w:i w:val="false"/>
          <w:color w:val="ff0000"/>
          <w:sz w:val="28"/>
        </w:rPr>
        <w:t xml:space="preserve">      </w:t>
      </w:r>
      <w:r>
        <w:rPr>
          <w:rFonts w:ascii="Times New Roman"/>
          <w:b w:val="false"/>
          <w:i w:val="false"/>
          <w:color w:val="ff0000"/>
          <w:sz w:val="28"/>
        </w:rPr>
        <w:t xml:space="preserve">2) алып тасталды – ҚР Білім және ғылым министрінің 16.08.2019 </w:t>
      </w:r>
      <w:r>
        <w:rPr>
          <w:rFonts w:ascii="Times New Roman"/>
          <w:b w:val="false"/>
          <w:i w:val="false"/>
          <w:color w:val="000000"/>
          <w:sz w:val="28"/>
        </w:rPr>
        <w:t>№ 366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r>
        <w:rPr>
          <w:rFonts w:ascii="Times New Roman"/>
          <w:b w:val="false"/>
          <w:i w:val="false"/>
          <w:color w:val="ff0000"/>
          <w:sz w:val="28"/>
        </w:rPr>
        <w:t xml:space="preserve">      Ескерту. 1-тармаққа өзгеріс енгізілді – ҚР Білім және ғылым министрінің 16.08.2019 </w:t>
      </w:r>
      <w:r>
        <w:rPr>
          <w:rFonts w:ascii="Times New Roman"/>
          <w:b w:val="false"/>
          <w:i w:val="false"/>
          <w:color w:val="000000"/>
          <w:sz w:val="28"/>
        </w:rPr>
        <w:t>№ 366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r>
        <w:br/>
      </w:r>
      <w:r>
        <w:rPr>
          <w:rFonts w:ascii="Times New Roman"/>
          <w:b w:val="false"/>
          <w:i w:val="false"/>
          <w:color w:val="000000"/>
          <w:sz w:val="28"/>
        </w:rPr>
        <w:t>
</w:t>
      </w:r>
    </w:p>
    <w:bookmarkStart w:name="z5" w:id="3"/>
    <w:p>
      <w:pPr>
        <w:spacing w:after="0"/>
        <w:ind w:left="0"/>
        <w:jc w:val="both"/>
      </w:pPr>
      <w:r>
        <w:rPr>
          <w:rFonts w:ascii="Times New Roman"/>
          <w:b w:val="false"/>
          <w:i w:val="false"/>
          <w:color w:val="000000"/>
          <w:sz w:val="28"/>
        </w:rPr>
        <w:t>
      2. Мектепке дейінгі және орта білім, ақпараттық технологиялар департаменті (Ж.А. Жонтаева) заңнамада белгіленген тәртіппен:</w:t>
      </w:r>
    </w:p>
    <w:bookmarkEnd w:id="3"/>
    <w:bookmarkStart w:name="z6" w:id="4"/>
    <w:p>
      <w:pPr>
        <w:spacing w:after="0"/>
        <w:ind w:left="0"/>
        <w:jc w:val="both"/>
      </w:pPr>
      <w:r>
        <w:rPr>
          <w:rFonts w:ascii="Times New Roman"/>
          <w:b w:val="false"/>
          <w:i w:val="false"/>
          <w:color w:val="000000"/>
          <w:sz w:val="28"/>
        </w:rPr>
        <w:t>
      1) осы бұйрықтың Қазақстан Республикасы Әділет министрлігінде мемлекеттік тіркелуін;</w:t>
      </w:r>
    </w:p>
    <w:bookmarkEnd w:id="4"/>
    <w:bookmarkStart w:name="z7" w:id="5"/>
    <w:p>
      <w:pPr>
        <w:spacing w:after="0"/>
        <w:ind w:left="0"/>
        <w:jc w:val="both"/>
      </w:pPr>
      <w:r>
        <w:rPr>
          <w:rFonts w:ascii="Times New Roman"/>
          <w:b w:val="false"/>
          <w:i w:val="false"/>
          <w:color w:val="000000"/>
          <w:sz w:val="28"/>
        </w:rPr>
        <w:t>
      2) Қазақстан Республикасы Әділет министрлігінде мемлекеттік тіркеуден өткен соң осы бұйрықты ресми жариялауды;</w:t>
      </w:r>
    </w:p>
    <w:bookmarkEnd w:id="5"/>
    <w:bookmarkStart w:name="z8" w:id="6"/>
    <w:p>
      <w:pPr>
        <w:spacing w:after="0"/>
        <w:ind w:left="0"/>
        <w:jc w:val="both"/>
      </w:pPr>
      <w:r>
        <w:rPr>
          <w:rFonts w:ascii="Times New Roman"/>
          <w:b w:val="false"/>
          <w:i w:val="false"/>
          <w:color w:val="000000"/>
          <w:sz w:val="28"/>
        </w:rPr>
        <w:t>
      3) осы бұйрықты Қазақстан Республикасы Білім және ғылым министрлігінің ресми интернет-ресурсында орналастыруды қамтамасыз етсін.</w:t>
      </w:r>
    </w:p>
    <w:bookmarkEnd w:id="6"/>
    <w:bookmarkStart w:name="z9" w:id="7"/>
    <w:p>
      <w:pPr>
        <w:spacing w:after="0"/>
        <w:ind w:left="0"/>
        <w:jc w:val="both"/>
      </w:pPr>
      <w:r>
        <w:rPr>
          <w:rFonts w:ascii="Times New Roman"/>
          <w:b w:val="false"/>
          <w:i w:val="false"/>
          <w:color w:val="000000"/>
          <w:sz w:val="28"/>
        </w:rPr>
        <w:t>
      3. Осы бұйрықтың орындалуын бақылау Қазақстан Республикасының Білім және ғылым вице-министрі Е.Н. Иманғалиевқа жүктелсін.</w:t>
      </w:r>
    </w:p>
    <w:bookmarkEnd w:id="7"/>
    <w:bookmarkStart w:name="z10" w:id="8"/>
    <w:p>
      <w:pPr>
        <w:spacing w:after="0"/>
        <w:ind w:left="0"/>
        <w:jc w:val="both"/>
      </w:pPr>
      <w:r>
        <w:rPr>
          <w:rFonts w:ascii="Times New Roman"/>
          <w:b w:val="false"/>
          <w:i w:val="false"/>
          <w:color w:val="000000"/>
          <w:sz w:val="28"/>
        </w:rPr>
        <w:t>
      4. Осы бұйрық алғашқы ресми жарияланған күнінен бастап қолданысқа енгізіледі.</w:t>
      </w:r>
    </w:p>
    <w:bookmarkEnd w:id="8"/>
    <w:tbl>
      <w:tblPr>
        <w:tblW w:w="0" w:type="auto"/>
        <w:tblCellSpacing w:w="0" w:type="auto"/>
        <w:tblBorders>
          <w:top w:val="none"/>
          <w:left w:val="none"/>
          <w:bottom w:val="none"/>
          <w:right w:val="none"/>
          <w:insideH w:val="none"/>
          <w:insideV w:val="none"/>
        </w:tblBorders>
      </w:tblPr>
      <w:tblGrid>
        <w:gridCol w:w="7795"/>
        <w:gridCol w:w="4205"/>
      </w:tblGrid>
      <w:tr>
        <w:trPr>
          <w:trHeight w:val="30" w:hRule="atLeast"/>
        </w:trPr>
        <w:tc>
          <w:tcPr>
            <w:tcW w:w="779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      Қазақстан Республикасының</w:t>
            </w:r>
            <w:r>
              <w:br/>
            </w:r>
            <w:r>
              <w:rPr>
                <w:rFonts w:ascii="Times New Roman"/>
                <w:b w:val="false"/>
                <w:i/>
                <w:color w:val="000000"/>
                <w:sz w:val="20"/>
              </w:rPr>
              <w:t>Білім және ғылым министрі</w:t>
            </w:r>
            <w:r>
              <w:rPr>
                <w:rFonts w:ascii="Times New Roman"/>
                <w:b w:val="false"/>
                <w:i w:val="false"/>
                <w:color w:val="000000"/>
                <w:sz w:val="20"/>
              </w:rPr>
              <w:t>
</w:t>
            </w:r>
          </w:p>
        </w:tc>
        <w:tc>
          <w:tcPr>
            <w:tcW w:w="4205" w:type="dxa"/>
            <w:tcBorders/>
            <w:tcMar>
              <w:top w:w="15" w:type="dxa"/>
              <w:left w:w="15" w:type="dxa"/>
              <w:bottom w:w="15" w:type="dxa"/>
              <w:right w:w="15" w:type="dxa"/>
            </w:tcMar>
            <w:vAlign w:val="center"/>
          </w:tcPr>
          <w:p>
            <w:pPr>
              <w:spacing w:after="0"/>
              <w:ind w:left="0"/>
              <w:jc w:val="left"/>
            </w:pPr>
            <w:r>
              <w:rPr>
                <w:rFonts w:ascii="Times New Roman"/>
                <w:b w:val="false"/>
                <w:i w:val="false"/>
                <w:color w:val="000000"/>
                <w:sz w:val="20"/>
              </w:rPr>
              <w:t>
</w:t>
            </w:r>
            <w:r>
              <w:rPr>
                <w:rFonts w:ascii="Times New Roman"/>
                <w:b w:val="false"/>
                <w:i/>
                <w:color w:val="000000"/>
                <w:sz w:val="20"/>
              </w:rPr>
              <w:t>А. Сәрінжіпов</w:t>
            </w:r>
            <w:r>
              <w:rPr>
                <w:rFonts w:ascii="Times New Roman"/>
                <w:b w:val="false"/>
                <w:i w:val="false"/>
                <w:color w:val="000000"/>
                <w:sz w:val="20"/>
              </w:rPr>
              <w:t>
</w:t>
            </w:r>
          </w:p>
        </w:tc>
      </w:tr>
    </w:tbl>
    <w:p>
      <w:pPr>
        <w:spacing w:after="0"/>
        <w:ind w:left="0"/>
        <w:jc w:val="both"/>
      </w:pPr>
      <w:r>
        <w:rPr>
          <w:rFonts w:ascii="Times New Roman"/>
          <w:b w:val="false"/>
          <w:i w:val="false"/>
          <w:color w:val="000000"/>
          <w:sz w:val="28"/>
        </w:rPr>
        <w:t xml:space="preserve">
      "КЕЛІСІЛДІ"   </w:t>
      </w:r>
    </w:p>
    <w:p>
      <w:pPr>
        <w:spacing w:after="0"/>
        <w:ind w:left="0"/>
        <w:jc w:val="both"/>
      </w:pPr>
      <w:r>
        <w:rPr>
          <w:rFonts w:ascii="Times New Roman"/>
          <w:b w:val="false"/>
          <w:i w:val="false"/>
          <w:color w:val="000000"/>
          <w:sz w:val="28"/>
        </w:rPr>
        <w:t xml:space="preserve">
      Қазақстан Республикасының   </w:t>
      </w:r>
    </w:p>
    <w:p>
      <w:pPr>
        <w:spacing w:after="0"/>
        <w:ind w:left="0"/>
        <w:jc w:val="both"/>
      </w:pPr>
      <w:r>
        <w:rPr>
          <w:rFonts w:ascii="Times New Roman"/>
          <w:b w:val="false"/>
          <w:i w:val="false"/>
          <w:color w:val="000000"/>
          <w:sz w:val="28"/>
        </w:rPr>
        <w:t xml:space="preserve">
      Ұлттық экономика министрі   </w:t>
      </w:r>
    </w:p>
    <w:p>
      <w:pPr>
        <w:spacing w:after="0"/>
        <w:ind w:left="0"/>
        <w:jc w:val="both"/>
      </w:pPr>
      <w:r>
        <w:rPr>
          <w:rFonts w:ascii="Times New Roman"/>
          <w:b w:val="false"/>
          <w:i w:val="false"/>
          <w:color w:val="000000"/>
          <w:sz w:val="28"/>
        </w:rPr>
        <w:t xml:space="preserve">
      ______________ Е. Досаев   </w:t>
      </w:r>
    </w:p>
    <w:p>
      <w:pPr>
        <w:spacing w:after="0"/>
        <w:ind w:left="0"/>
        <w:jc w:val="both"/>
      </w:pPr>
      <w:r>
        <w:rPr>
          <w:rFonts w:ascii="Times New Roman"/>
          <w:b w:val="false"/>
          <w:i w:val="false"/>
          <w:color w:val="000000"/>
          <w:sz w:val="28"/>
        </w:rPr>
        <w:t>
      27 сәуір 2015 жыл</w:t>
      </w:r>
    </w:p>
    <w:p>
      <w:pPr>
        <w:spacing w:after="0"/>
        <w:ind w:left="0"/>
        <w:jc w:val="left"/>
      </w:pPr>
      <w:r>
        <w:rPr>
          <w:rFonts w:ascii="Times New Roman"/>
          <w:b w:val="false"/>
          <w:i w:val="false"/>
          <w:color w:val="000000"/>
          <w:sz w:val="28"/>
        </w:rPr>
        <w:t>
</w:t>
      </w:r>
      <w:r>
        <w:br/>
      </w:r>
      <w:r>
        <w:rPr>
          <w:rFonts w:ascii="Times New Roman"/>
          <w:b w:val="false"/>
          <w:i w:val="false"/>
          <w:color w:val="000000"/>
          <w:sz w:val="28"/>
        </w:rPr>
        <w:t>
</w:t>
      </w:r>
    </w:p>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2015 жылғы 7 сәуірдегі</w:t>
            </w:r>
            <w:r>
              <w:br/>
            </w:r>
            <w:r>
              <w:rPr>
                <w:rFonts w:ascii="Times New Roman"/>
                <w:b w:val="false"/>
                <w:i w:val="false"/>
                <w:color w:val="000000"/>
                <w:sz w:val="20"/>
              </w:rPr>
              <w:t>№ 170 бұйрығына</w:t>
            </w:r>
            <w:r>
              <w:br/>
            </w:r>
            <w:r>
              <w:rPr>
                <w:rFonts w:ascii="Times New Roman"/>
                <w:b w:val="false"/>
                <w:i w:val="false"/>
                <w:color w:val="000000"/>
                <w:sz w:val="20"/>
              </w:rPr>
              <w:t>1-қосымша</w:t>
            </w:r>
          </w:p>
        </w:tc>
      </w:tr>
    </w:tbl>
    <w:bookmarkStart w:name="z12" w:id="9"/>
    <w:p>
      <w:pPr>
        <w:spacing w:after="0"/>
        <w:ind w:left="0"/>
        <w:jc w:val="left"/>
      </w:pPr>
      <w:r>
        <w:rPr>
          <w:rFonts w:ascii="Times New Roman"/>
          <w:b/>
          <w:i w:val="false"/>
          <w:color w:val="000000"/>
        </w:rPr>
        <w:t xml:space="preserve"> "Балаларға қосымша білім беру бойынша қосымша білім беру ұйымдарына құжаттар қабылдау және оқуға қабылдау" мемлекеттік көрсетілетін қызмет стандарты</w:t>
      </w:r>
    </w:p>
    <w:bookmarkEnd w:id="9"/>
    <w:bookmarkStart w:name="z13" w:id="10"/>
    <w:p>
      <w:pPr>
        <w:spacing w:after="0"/>
        <w:ind w:left="0"/>
        <w:jc w:val="left"/>
      </w:pPr>
      <w:r>
        <w:rPr>
          <w:rFonts w:ascii="Times New Roman"/>
          <w:b/>
          <w:i w:val="false"/>
          <w:color w:val="000000"/>
        </w:rPr>
        <w:t xml:space="preserve"> 1. Жалпы ережелер</w:t>
      </w:r>
    </w:p>
    <w:bookmarkEnd w:id="10"/>
    <w:bookmarkStart w:name="z14" w:id="11"/>
    <w:p>
      <w:pPr>
        <w:spacing w:after="0"/>
        <w:ind w:left="0"/>
        <w:jc w:val="both"/>
      </w:pPr>
      <w:r>
        <w:rPr>
          <w:rFonts w:ascii="Times New Roman"/>
          <w:b w:val="false"/>
          <w:i w:val="false"/>
          <w:color w:val="000000"/>
          <w:sz w:val="28"/>
        </w:rPr>
        <w:t>
      1. "Балаларға қосымша білім беру бойынша қосымша білім беру ұйымдарына құжаттар қабылдау және оқуға қабылдау" мемлекеттік көрсетілетін қызметі (бұдан әрі – мемлекеттік көрсетілетін қызмет).</w:t>
      </w:r>
    </w:p>
    <w:bookmarkEnd w:id="11"/>
    <w:bookmarkStart w:name="z15" w:id="12"/>
    <w:p>
      <w:pPr>
        <w:spacing w:after="0"/>
        <w:ind w:left="0"/>
        <w:jc w:val="both"/>
      </w:pPr>
      <w:r>
        <w:rPr>
          <w:rFonts w:ascii="Times New Roman"/>
          <w:b w:val="false"/>
          <w:i w:val="false"/>
          <w:color w:val="000000"/>
          <w:sz w:val="28"/>
        </w:rPr>
        <w:t>
      2. Мемлекеттік көрсетілетін қызмет стандартын Қазақстан Республикасы Білім және ғылым министрлігі (бұдан әрі – Министрлік) әзірледі.</w:t>
      </w:r>
    </w:p>
    <w:bookmarkEnd w:id="12"/>
    <w:bookmarkStart w:name="z16" w:id="13"/>
    <w:p>
      <w:pPr>
        <w:spacing w:after="0"/>
        <w:ind w:left="0"/>
        <w:jc w:val="both"/>
      </w:pPr>
      <w:r>
        <w:rPr>
          <w:rFonts w:ascii="Times New Roman"/>
          <w:b w:val="false"/>
          <w:i w:val="false"/>
          <w:color w:val="000000"/>
          <w:sz w:val="28"/>
        </w:rPr>
        <w:t>
      3. Мемлекеттік қызметті балаларға арналған қосымша білім беру ұйымдары, жалпы орта білім беру ұйымдары (бұдан әрі – көрсетілетін қызметті беруші) көрсетеді.</w:t>
      </w:r>
    </w:p>
    <w:bookmarkEnd w:id="13"/>
    <w:p>
      <w:pPr>
        <w:spacing w:after="0"/>
        <w:ind w:left="0"/>
        <w:jc w:val="both"/>
      </w:pPr>
      <w:r>
        <w:rPr>
          <w:rFonts w:ascii="Times New Roman"/>
          <w:b w:val="false"/>
          <w:i w:val="false"/>
          <w:color w:val="000000"/>
          <w:sz w:val="28"/>
        </w:rPr>
        <w:t>
      Өтінішті қабылдау және мемлекеттік қызметті көрсету нәтижесін беру көрсетілетін қызметті берушінің кеңсесі арқылы жүзеге асырылады.</w:t>
      </w:r>
    </w:p>
    <w:bookmarkStart w:name="z17" w:id="14"/>
    <w:p>
      <w:pPr>
        <w:spacing w:after="0"/>
        <w:ind w:left="0"/>
        <w:jc w:val="left"/>
      </w:pPr>
      <w:r>
        <w:rPr>
          <w:rFonts w:ascii="Times New Roman"/>
          <w:b/>
          <w:i w:val="false"/>
          <w:color w:val="000000"/>
        </w:rPr>
        <w:t xml:space="preserve"> 2. Мемлекеттік қызметті көрсету тәртібі</w:t>
      </w:r>
    </w:p>
    <w:bookmarkEnd w:id="14"/>
    <w:bookmarkStart w:name="z18" w:id="15"/>
    <w:p>
      <w:pPr>
        <w:spacing w:after="0"/>
        <w:ind w:left="0"/>
        <w:jc w:val="both"/>
      </w:pPr>
      <w:r>
        <w:rPr>
          <w:rFonts w:ascii="Times New Roman"/>
          <w:b w:val="false"/>
          <w:i w:val="false"/>
          <w:color w:val="000000"/>
          <w:sz w:val="28"/>
        </w:rPr>
        <w:t>
      4. Мемлекеттік қызметті көрсету мерзімдері:</w:t>
      </w:r>
    </w:p>
    <w:bookmarkEnd w:id="15"/>
    <w:bookmarkStart w:name="z19" w:id="16"/>
    <w:p>
      <w:pPr>
        <w:spacing w:after="0"/>
        <w:ind w:left="0"/>
        <w:jc w:val="both"/>
      </w:pPr>
      <w:r>
        <w:rPr>
          <w:rFonts w:ascii="Times New Roman"/>
          <w:b w:val="false"/>
          <w:i w:val="false"/>
          <w:color w:val="000000"/>
          <w:sz w:val="28"/>
        </w:rPr>
        <w:t>
      1) құжаттар топтамасы тапсырылған сәттен бастап – 30 (отыз) минут;</w:t>
      </w:r>
    </w:p>
    <w:bookmarkEnd w:id="16"/>
    <w:bookmarkStart w:name="z20" w:id="17"/>
    <w:p>
      <w:pPr>
        <w:spacing w:after="0"/>
        <w:ind w:left="0"/>
        <w:jc w:val="both"/>
      </w:pPr>
      <w:r>
        <w:rPr>
          <w:rFonts w:ascii="Times New Roman"/>
          <w:b w:val="false"/>
          <w:i w:val="false"/>
          <w:color w:val="000000"/>
          <w:sz w:val="28"/>
        </w:rPr>
        <w:t>
      2) құжаттар топтамасын тапсыруы үшін күту уақытының барынша ұзақтығы – 15 (он бес) минут;</w:t>
      </w:r>
    </w:p>
    <w:bookmarkEnd w:id="17"/>
    <w:bookmarkStart w:name="z21" w:id="18"/>
    <w:p>
      <w:pPr>
        <w:spacing w:after="0"/>
        <w:ind w:left="0"/>
        <w:jc w:val="both"/>
      </w:pPr>
      <w:r>
        <w:rPr>
          <w:rFonts w:ascii="Times New Roman"/>
          <w:b w:val="false"/>
          <w:i w:val="false"/>
          <w:color w:val="000000"/>
          <w:sz w:val="28"/>
        </w:rPr>
        <w:t>
      3) қызмет көрсету уақытының барынша ұзақтығы – 15 (он бес) минуттан аспайды.</w:t>
      </w:r>
    </w:p>
    <w:bookmarkEnd w:id="18"/>
    <w:bookmarkStart w:name="z22" w:id="19"/>
    <w:p>
      <w:pPr>
        <w:spacing w:after="0"/>
        <w:ind w:left="0"/>
        <w:jc w:val="both"/>
      </w:pPr>
      <w:r>
        <w:rPr>
          <w:rFonts w:ascii="Times New Roman"/>
          <w:b w:val="false"/>
          <w:i w:val="false"/>
          <w:color w:val="000000"/>
          <w:sz w:val="28"/>
        </w:rPr>
        <w:t>
      5. Мемлекеттік қызметті көрсету нысаны: қағаз түрінде.</w:t>
      </w:r>
    </w:p>
    <w:bookmarkEnd w:id="19"/>
    <w:bookmarkStart w:name="z23" w:id="20"/>
    <w:p>
      <w:pPr>
        <w:spacing w:after="0"/>
        <w:ind w:left="0"/>
        <w:jc w:val="both"/>
      </w:pPr>
      <w:r>
        <w:rPr>
          <w:rFonts w:ascii="Times New Roman"/>
          <w:b w:val="false"/>
          <w:i w:val="false"/>
          <w:color w:val="000000"/>
          <w:sz w:val="28"/>
        </w:rPr>
        <w:t>
      6. Мемлекеттік қызметті көрсетудің нәтижесі: білім алушыны ата-анасының бірінің немесе заңды өкілінің өтініші негізінде балаларға қосымша білім беру бойынша қосымша білім беру ұйымына қабылдау.</w:t>
      </w:r>
    </w:p>
    <w:bookmarkEnd w:id="20"/>
    <w:p>
      <w:pPr>
        <w:spacing w:after="0"/>
        <w:ind w:left="0"/>
        <w:jc w:val="both"/>
      </w:pPr>
      <w:r>
        <w:rPr>
          <w:rFonts w:ascii="Times New Roman"/>
          <w:b w:val="false"/>
          <w:i w:val="false"/>
          <w:color w:val="000000"/>
          <w:sz w:val="28"/>
        </w:rPr>
        <w:t>
      Мемлекеттік қызмет көрсету нәтижесін ұсыну нысаны: қағаз түрінде.</w:t>
      </w:r>
    </w:p>
    <w:bookmarkStart w:name="z24" w:id="21"/>
    <w:p>
      <w:pPr>
        <w:spacing w:after="0"/>
        <w:ind w:left="0"/>
        <w:jc w:val="both"/>
      </w:pPr>
      <w:r>
        <w:rPr>
          <w:rFonts w:ascii="Times New Roman"/>
          <w:b w:val="false"/>
          <w:i w:val="false"/>
          <w:color w:val="000000"/>
          <w:sz w:val="28"/>
        </w:rPr>
        <w:t>
      7. Мемлекеттік қызмет жеке тұлғаларға ақылы және тегін көрсетіледі (бұдан әрі - көрсетілетін қызметті алушы).</w:t>
      </w:r>
    </w:p>
    <w:bookmarkEnd w:id="21"/>
    <w:p>
      <w:pPr>
        <w:spacing w:after="0"/>
        <w:ind w:left="0"/>
        <w:jc w:val="both"/>
      </w:pPr>
      <w:r>
        <w:rPr>
          <w:rFonts w:ascii="Times New Roman"/>
          <w:b w:val="false"/>
          <w:i w:val="false"/>
          <w:color w:val="000000"/>
          <w:sz w:val="28"/>
        </w:rPr>
        <w:t xml:space="preserve">
      "Білім туралы" 2007 жылғы 27 шілдедегі Қазақстан Республикасының </w:t>
      </w:r>
      <w:r>
        <w:rPr>
          <w:rFonts w:ascii="Times New Roman"/>
          <w:b w:val="false"/>
          <w:i w:val="false"/>
          <w:color w:val="000000"/>
          <w:sz w:val="28"/>
        </w:rPr>
        <w:t>Заңында</w:t>
      </w:r>
      <w:r>
        <w:rPr>
          <w:rFonts w:ascii="Times New Roman"/>
          <w:b w:val="false"/>
          <w:i w:val="false"/>
          <w:color w:val="000000"/>
          <w:sz w:val="28"/>
        </w:rPr>
        <w:t xml:space="preserve"> көзделген білім алушылар санатына мемлекеттік көрсетілетін қызмет тегін немесе жеңілдік негізінде ақылы түрде көрсетіледі.</w:t>
      </w:r>
    </w:p>
    <w:p>
      <w:pPr>
        <w:spacing w:after="0"/>
        <w:ind w:left="0"/>
        <w:jc w:val="both"/>
      </w:pPr>
      <w:r>
        <w:rPr>
          <w:rFonts w:ascii="Times New Roman"/>
          <w:b w:val="false"/>
          <w:i w:val="false"/>
          <w:color w:val="000000"/>
          <w:sz w:val="28"/>
        </w:rPr>
        <w:t>
      Мемлекет әлеуметтік көмекке мұқтаж Қазақстан Республикасы азаматтарын олардың білім алуы кезеңінде қаржылау шығыстарын толық немесе ішінара өтейді.</w:t>
      </w:r>
    </w:p>
    <w:bookmarkStart w:name="z25" w:id="22"/>
    <w:p>
      <w:pPr>
        <w:spacing w:after="0"/>
        <w:ind w:left="0"/>
        <w:jc w:val="both"/>
      </w:pPr>
      <w:r>
        <w:rPr>
          <w:rFonts w:ascii="Times New Roman"/>
          <w:b w:val="false"/>
          <w:i w:val="false"/>
          <w:color w:val="000000"/>
          <w:sz w:val="28"/>
        </w:rPr>
        <w:t>
      Әлеуметтік көмек көрсетілетін Қазақстан Республикасы азаматтарының санатына:</w:t>
      </w:r>
    </w:p>
    <w:bookmarkEnd w:id="22"/>
    <w:bookmarkStart w:name="z26" w:id="23"/>
    <w:p>
      <w:pPr>
        <w:spacing w:after="0"/>
        <w:ind w:left="0"/>
        <w:jc w:val="both"/>
      </w:pPr>
      <w:r>
        <w:rPr>
          <w:rFonts w:ascii="Times New Roman"/>
          <w:b w:val="false"/>
          <w:i w:val="false"/>
          <w:color w:val="000000"/>
          <w:sz w:val="28"/>
        </w:rPr>
        <w:t>
      1) жетім балалар, ата-анасының қамқорлығынсыз қалған балалар;</w:t>
      </w:r>
    </w:p>
    <w:bookmarkEnd w:id="23"/>
    <w:bookmarkStart w:name="z27" w:id="24"/>
    <w:p>
      <w:pPr>
        <w:spacing w:after="0"/>
        <w:ind w:left="0"/>
        <w:jc w:val="both"/>
      </w:pPr>
      <w:r>
        <w:rPr>
          <w:rFonts w:ascii="Times New Roman"/>
          <w:b w:val="false"/>
          <w:i w:val="false"/>
          <w:color w:val="000000"/>
          <w:sz w:val="28"/>
        </w:rPr>
        <w:t xml:space="preserve">
      2) даму мүмкіндіктері </w:t>
      </w:r>
      <w:r>
        <w:rPr>
          <w:rFonts w:ascii="Times New Roman"/>
          <w:b w:val="false"/>
          <w:i w:val="false"/>
          <w:color w:val="000000"/>
          <w:sz w:val="28"/>
        </w:rPr>
        <w:t>шектеулі балалар</w:t>
      </w:r>
      <w:r>
        <w:rPr>
          <w:rFonts w:ascii="Times New Roman"/>
          <w:b w:val="false"/>
          <w:i w:val="false"/>
          <w:color w:val="000000"/>
          <w:sz w:val="28"/>
        </w:rPr>
        <w:t>, мүгедектер және бала кезінен мүгедектер, мүгедек балалар;</w:t>
      </w:r>
    </w:p>
    <w:bookmarkEnd w:id="24"/>
    <w:bookmarkStart w:name="z28" w:id="25"/>
    <w:p>
      <w:pPr>
        <w:spacing w:after="0"/>
        <w:ind w:left="0"/>
        <w:jc w:val="both"/>
      </w:pPr>
      <w:r>
        <w:rPr>
          <w:rFonts w:ascii="Times New Roman"/>
          <w:b w:val="false"/>
          <w:i w:val="false"/>
          <w:color w:val="000000"/>
          <w:sz w:val="28"/>
        </w:rPr>
        <w:t>
      3) көп балалы отбасылардың балалары;</w:t>
      </w:r>
    </w:p>
    <w:bookmarkEnd w:id="25"/>
    <w:bookmarkStart w:name="z29" w:id="26"/>
    <w:p>
      <w:pPr>
        <w:spacing w:after="0"/>
        <w:ind w:left="0"/>
        <w:jc w:val="both"/>
      </w:pPr>
      <w:r>
        <w:rPr>
          <w:rFonts w:ascii="Times New Roman"/>
          <w:b w:val="false"/>
          <w:i w:val="false"/>
          <w:color w:val="000000"/>
          <w:sz w:val="28"/>
        </w:rPr>
        <w:t xml:space="preserve">
      4) кәмелетке толмағандарды уақытша оқшаулау, бейімдеу және оңалту </w:t>
      </w:r>
      <w:r>
        <w:rPr>
          <w:rFonts w:ascii="Times New Roman"/>
          <w:b w:val="false"/>
          <w:i w:val="false"/>
          <w:color w:val="000000"/>
          <w:sz w:val="28"/>
        </w:rPr>
        <w:t>орталықтарындағы</w:t>
      </w:r>
      <w:r>
        <w:rPr>
          <w:rFonts w:ascii="Times New Roman"/>
          <w:b w:val="false"/>
          <w:i w:val="false"/>
          <w:color w:val="000000"/>
          <w:sz w:val="28"/>
        </w:rPr>
        <w:t xml:space="preserve"> балалар;</w:t>
      </w:r>
    </w:p>
    <w:bookmarkEnd w:id="26"/>
    <w:bookmarkStart w:name="z30" w:id="27"/>
    <w:p>
      <w:pPr>
        <w:spacing w:after="0"/>
        <w:ind w:left="0"/>
        <w:jc w:val="both"/>
      </w:pPr>
      <w:r>
        <w:rPr>
          <w:rFonts w:ascii="Times New Roman"/>
          <w:b w:val="false"/>
          <w:i w:val="false"/>
          <w:color w:val="000000"/>
          <w:sz w:val="28"/>
        </w:rPr>
        <w:t xml:space="preserve">
      5) жалпы және санаторийлік үлгідегі мектеп-интернаттарында, </w:t>
      </w:r>
      <w:r>
        <w:rPr>
          <w:rFonts w:ascii="Times New Roman"/>
          <w:b w:val="false"/>
          <w:i w:val="false"/>
          <w:color w:val="000000"/>
          <w:sz w:val="28"/>
        </w:rPr>
        <w:t>мектеп-интернаттарда</w:t>
      </w:r>
      <w:r>
        <w:rPr>
          <w:rFonts w:ascii="Times New Roman"/>
          <w:b w:val="false"/>
          <w:i w:val="false"/>
          <w:color w:val="000000"/>
          <w:sz w:val="28"/>
        </w:rPr>
        <w:t xml:space="preserve"> тұратын балалар;</w:t>
      </w:r>
    </w:p>
    <w:bookmarkEnd w:id="27"/>
    <w:bookmarkStart w:name="z31" w:id="28"/>
    <w:p>
      <w:pPr>
        <w:spacing w:after="0"/>
        <w:ind w:left="0"/>
        <w:jc w:val="both"/>
      </w:pPr>
      <w:r>
        <w:rPr>
          <w:rFonts w:ascii="Times New Roman"/>
          <w:b w:val="false"/>
          <w:i w:val="false"/>
          <w:color w:val="000000"/>
          <w:sz w:val="28"/>
        </w:rPr>
        <w:t>
      6) дарынды балаларға арналған мамандандырылған интернаттық білім беру ұйымдарында тәрбиеленетін және білім алатын балалар;</w:t>
      </w:r>
    </w:p>
    <w:bookmarkEnd w:id="28"/>
    <w:bookmarkStart w:name="z32" w:id="29"/>
    <w:p>
      <w:pPr>
        <w:spacing w:after="0"/>
        <w:ind w:left="0"/>
        <w:jc w:val="both"/>
      </w:pPr>
      <w:r>
        <w:rPr>
          <w:rFonts w:ascii="Times New Roman"/>
          <w:b w:val="false"/>
          <w:i w:val="false"/>
          <w:color w:val="000000"/>
          <w:sz w:val="28"/>
        </w:rPr>
        <w:t>
      7) интернаттық ұйымдардың тәрбиеленушілері;</w:t>
      </w:r>
    </w:p>
    <w:bookmarkEnd w:id="29"/>
    <w:bookmarkStart w:name="z33" w:id="30"/>
    <w:p>
      <w:pPr>
        <w:spacing w:after="0"/>
        <w:ind w:left="0"/>
        <w:jc w:val="both"/>
      </w:pPr>
      <w:r>
        <w:rPr>
          <w:rFonts w:ascii="Times New Roman"/>
          <w:b w:val="false"/>
          <w:i w:val="false"/>
          <w:color w:val="000000"/>
          <w:sz w:val="28"/>
        </w:rPr>
        <w:t xml:space="preserve">
      8) мемлекеттік атаулы әлеуметтік көмек алуға </w:t>
      </w:r>
      <w:r>
        <w:rPr>
          <w:rFonts w:ascii="Times New Roman"/>
          <w:b w:val="false"/>
          <w:i w:val="false"/>
          <w:color w:val="000000"/>
          <w:sz w:val="28"/>
        </w:rPr>
        <w:t>құқығы бар</w:t>
      </w:r>
      <w:r>
        <w:rPr>
          <w:rFonts w:ascii="Times New Roman"/>
          <w:b w:val="false"/>
          <w:i w:val="false"/>
          <w:color w:val="000000"/>
          <w:sz w:val="28"/>
        </w:rPr>
        <w:t xml:space="preserve"> отбасылардан, сондай-ақ мемлекеттік атаулы әлеуметтік көмек алмайтын, жан басына шаққандағы орташа табысы ең төменгі </w:t>
      </w:r>
      <w:r>
        <w:rPr>
          <w:rFonts w:ascii="Times New Roman"/>
          <w:b w:val="false"/>
          <w:i w:val="false"/>
          <w:color w:val="000000"/>
          <w:sz w:val="28"/>
        </w:rPr>
        <w:t>күнкөріс</w:t>
      </w:r>
      <w:r>
        <w:rPr>
          <w:rFonts w:ascii="Times New Roman"/>
          <w:b w:val="false"/>
          <w:i w:val="false"/>
          <w:color w:val="000000"/>
          <w:sz w:val="28"/>
        </w:rPr>
        <w:t xml:space="preserve"> деңгейінің шамасынан төмен отбасылардан шыққан балалар;</w:t>
      </w:r>
    </w:p>
    <w:bookmarkEnd w:id="30"/>
    <w:bookmarkStart w:name="z34" w:id="31"/>
    <w:p>
      <w:pPr>
        <w:spacing w:after="0"/>
        <w:ind w:left="0"/>
        <w:jc w:val="both"/>
      </w:pPr>
      <w:r>
        <w:rPr>
          <w:rFonts w:ascii="Times New Roman"/>
          <w:b w:val="false"/>
          <w:i w:val="false"/>
          <w:color w:val="000000"/>
          <w:sz w:val="28"/>
        </w:rPr>
        <w:t>
      9) денсаулық жағдайына байланысты бастауыш, негізгі орта, жалпы орта білім беру бағдарламалары бойынша ұзақ уақыт бойы үйде немесе стационарлық көмек, сондай-ақ қалпына келтіру емін және медициналық оңалту көрсететін ұйымдарда оқитын балалар;</w:t>
      </w:r>
    </w:p>
    <w:bookmarkEnd w:id="31"/>
    <w:bookmarkStart w:name="z35" w:id="32"/>
    <w:p>
      <w:pPr>
        <w:spacing w:after="0"/>
        <w:ind w:left="0"/>
        <w:jc w:val="both"/>
      </w:pPr>
      <w:r>
        <w:rPr>
          <w:rFonts w:ascii="Times New Roman"/>
          <w:b w:val="false"/>
          <w:i w:val="false"/>
          <w:color w:val="000000"/>
          <w:sz w:val="28"/>
        </w:rPr>
        <w:t>
      10) Қазақстан Республикасының заңдарымен айқындалатын өзге де санаттағы азаматтар жатады.</w:t>
      </w:r>
    </w:p>
    <w:bookmarkEnd w:id="32"/>
    <w:p>
      <w:pPr>
        <w:spacing w:after="0"/>
        <w:ind w:left="0"/>
        <w:jc w:val="both"/>
      </w:pPr>
      <w:r>
        <w:rPr>
          <w:rFonts w:ascii="Times New Roman"/>
          <w:b w:val="false"/>
          <w:i w:val="false"/>
          <w:color w:val="000000"/>
          <w:sz w:val="28"/>
        </w:rPr>
        <w:t xml:space="preserve">
      Мемлекеттік көрсетілетін қызмет құнын "Білім туралы" 2007 жылғы 27 шілдедегі Қазақстан Республикасының </w:t>
      </w:r>
      <w:r>
        <w:rPr>
          <w:rFonts w:ascii="Times New Roman"/>
          <w:b w:val="false"/>
          <w:i w:val="false"/>
          <w:color w:val="000000"/>
          <w:sz w:val="28"/>
        </w:rPr>
        <w:t>Заңына</w:t>
      </w:r>
      <w:r>
        <w:rPr>
          <w:rFonts w:ascii="Times New Roman"/>
          <w:b w:val="false"/>
          <w:i w:val="false"/>
          <w:color w:val="000000"/>
          <w:sz w:val="28"/>
        </w:rPr>
        <w:t xml:space="preserve"> сәйкес көрсетілетін қызметті беруші айқындайды және облыстардың, республикалық маңызы бар қаланың, астананың жергілікті атқарушы органдарының интернет-ресурстарында орналастырылады.</w:t>
      </w:r>
    </w:p>
    <w:p>
      <w:pPr>
        <w:spacing w:after="0"/>
        <w:ind w:left="0"/>
        <w:jc w:val="both"/>
      </w:pPr>
      <w:r>
        <w:rPr>
          <w:rFonts w:ascii="Times New Roman"/>
          <w:b w:val="false"/>
          <w:i w:val="false"/>
          <w:color w:val="000000"/>
          <w:sz w:val="28"/>
        </w:rPr>
        <w:t>
      Білім беру қызметтеріне ақы төлеу екінші деңгейдегі банктер мен жекелеген банктік операцияларды жүзеге асыратын ұйымдар арқылы қолма-қол және қолма-қол ақшасыз нысанда жүргізіледі.</w:t>
      </w:r>
    </w:p>
    <w:bookmarkStart w:name="z36" w:id="33"/>
    <w:p>
      <w:pPr>
        <w:spacing w:after="0"/>
        <w:ind w:left="0"/>
        <w:jc w:val="both"/>
      </w:pPr>
      <w:r>
        <w:rPr>
          <w:rFonts w:ascii="Times New Roman"/>
          <w:b w:val="false"/>
          <w:i w:val="false"/>
          <w:color w:val="000000"/>
          <w:sz w:val="28"/>
        </w:rPr>
        <w:t xml:space="preserve">
      8. Көрсетілетін қызметті берушінің жұмыс кестесі: Қазақстан Республикасының еңбек заңнамасына сәйкес, көрсетілетін қызметті берушінің белгіленген жұмыс кестесі бойынша </w:t>
      </w:r>
      <w:r>
        <w:rPr>
          <w:rFonts w:ascii="Times New Roman"/>
          <w:b w:val="false"/>
          <w:i w:val="false"/>
          <w:color w:val="000000"/>
          <w:sz w:val="28"/>
        </w:rPr>
        <w:t>демалыс</w:t>
      </w:r>
      <w:r>
        <w:rPr>
          <w:rFonts w:ascii="Times New Roman"/>
          <w:b w:val="false"/>
          <w:i w:val="false"/>
          <w:color w:val="000000"/>
          <w:sz w:val="28"/>
        </w:rPr>
        <w:t xml:space="preserve"> және </w:t>
      </w:r>
      <w:r>
        <w:rPr>
          <w:rFonts w:ascii="Times New Roman"/>
          <w:b w:val="false"/>
          <w:i w:val="false"/>
          <w:color w:val="000000"/>
          <w:sz w:val="28"/>
        </w:rPr>
        <w:t>мереке</w:t>
      </w:r>
      <w:r>
        <w:rPr>
          <w:rFonts w:ascii="Times New Roman"/>
          <w:b w:val="false"/>
          <w:i w:val="false"/>
          <w:color w:val="000000"/>
          <w:sz w:val="28"/>
        </w:rPr>
        <w:t xml:space="preserve"> күндерін қоспағанда, дүйсенбі-жұма аралығында.</w:t>
      </w:r>
    </w:p>
    <w:bookmarkEnd w:id="33"/>
    <w:p>
      <w:pPr>
        <w:spacing w:after="0"/>
        <w:ind w:left="0"/>
        <w:jc w:val="both"/>
      </w:pPr>
      <w:r>
        <w:rPr>
          <w:rFonts w:ascii="Times New Roman"/>
          <w:b w:val="false"/>
          <w:i w:val="false"/>
          <w:color w:val="000000"/>
          <w:sz w:val="28"/>
        </w:rPr>
        <w:t>
      Өтінішті қабылдау және мемлекеттік көрсетілетін қызметтің нәтижесін беру сағат 13.00-ден 14.30-ға дейінгі түскі үзіліспен сағат 09.00-ден 17.30-ға дейін жүргізіледі.</w:t>
      </w:r>
    </w:p>
    <w:p>
      <w:pPr>
        <w:spacing w:after="0"/>
        <w:ind w:left="0"/>
        <w:jc w:val="both"/>
      </w:pPr>
      <w:r>
        <w:rPr>
          <w:rFonts w:ascii="Times New Roman"/>
          <w:b w:val="false"/>
          <w:i w:val="false"/>
          <w:color w:val="000000"/>
          <w:sz w:val="28"/>
        </w:rPr>
        <w:t>
      Мемлекеттік қызмет алдын ала жазылусыз және жеделдетілген қызмет көрсетусіз, кезек күту тәртібімен көрсетіледі.</w:t>
      </w:r>
    </w:p>
    <w:bookmarkStart w:name="z37" w:id="34"/>
    <w:p>
      <w:pPr>
        <w:spacing w:after="0"/>
        <w:ind w:left="0"/>
        <w:jc w:val="both"/>
      </w:pPr>
      <w:r>
        <w:rPr>
          <w:rFonts w:ascii="Times New Roman"/>
          <w:b w:val="false"/>
          <w:i w:val="false"/>
          <w:color w:val="000000"/>
          <w:sz w:val="28"/>
        </w:rPr>
        <w:t>
      9. Көрсетілетін қызметті алушы (не сенiмхат бойынша оның өкiлi) жүгінген кезде мемлекеттік қызмет көрсету үшін қажетті құжаттар тізбесі:</w:t>
      </w:r>
    </w:p>
    <w:bookmarkEnd w:id="34"/>
    <w:bookmarkStart w:name="z38" w:id="35"/>
    <w:p>
      <w:pPr>
        <w:spacing w:after="0"/>
        <w:ind w:left="0"/>
        <w:jc w:val="both"/>
      </w:pPr>
      <w:r>
        <w:rPr>
          <w:rFonts w:ascii="Times New Roman"/>
          <w:b w:val="false"/>
          <w:i w:val="false"/>
          <w:color w:val="000000"/>
          <w:sz w:val="28"/>
        </w:rPr>
        <w:t>
      1) еркін нысандағы өтініш;</w:t>
      </w:r>
    </w:p>
    <w:bookmarkEnd w:id="35"/>
    <w:bookmarkStart w:name="z39" w:id="36"/>
    <w:p>
      <w:pPr>
        <w:spacing w:after="0"/>
        <w:ind w:left="0"/>
        <w:jc w:val="both"/>
      </w:pPr>
      <w:r>
        <w:rPr>
          <w:rFonts w:ascii="Times New Roman"/>
          <w:b w:val="false"/>
          <w:i w:val="false"/>
          <w:color w:val="000000"/>
          <w:sz w:val="28"/>
        </w:rPr>
        <w:t xml:space="preserve">
      2) баланың жеке басын куәландыратын </w:t>
      </w:r>
      <w:r>
        <w:rPr>
          <w:rFonts w:ascii="Times New Roman"/>
          <w:b w:val="false"/>
          <w:i w:val="false"/>
          <w:color w:val="000000"/>
          <w:sz w:val="28"/>
        </w:rPr>
        <w:t>құжат</w:t>
      </w:r>
      <w:r>
        <w:rPr>
          <w:rFonts w:ascii="Times New Roman"/>
          <w:b w:val="false"/>
          <w:i w:val="false"/>
          <w:color w:val="000000"/>
          <w:sz w:val="28"/>
        </w:rPr>
        <w:t>;</w:t>
      </w:r>
    </w:p>
    <w:bookmarkEnd w:id="36"/>
    <w:bookmarkStart w:name="z40" w:id="37"/>
    <w:p>
      <w:pPr>
        <w:spacing w:after="0"/>
        <w:ind w:left="0"/>
        <w:jc w:val="both"/>
      </w:pPr>
      <w:r>
        <w:rPr>
          <w:rFonts w:ascii="Times New Roman"/>
          <w:b w:val="false"/>
          <w:i w:val="false"/>
          <w:color w:val="000000"/>
          <w:sz w:val="28"/>
        </w:rPr>
        <w:t xml:space="preserve">
      3) Қазақстан Республикасы Денсаулық сақтау министрінің міндетін атқарушының 2010 жылғы 23 қарашадағы № 907 бұйрығымен (Нормативтік құқықтық актілерді мемлекеттік тіркеу тізілімінде № 6697 болып тіркелген) бекітілген </w:t>
      </w:r>
      <w:r>
        <w:rPr>
          <w:rFonts w:ascii="Times New Roman"/>
          <w:b w:val="false"/>
          <w:i w:val="false"/>
          <w:color w:val="000000"/>
          <w:sz w:val="28"/>
        </w:rPr>
        <w:t>№ 035-2/У нысаны</w:t>
      </w:r>
      <w:r>
        <w:rPr>
          <w:rFonts w:ascii="Times New Roman"/>
          <w:b w:val="false"/>
          <w:i w:val="false"/>
          <w:color w:val="000000"/>
          <w:sz w:val="28"/>
        </w:rPr>
        <w:t xml:space="preserve"> бойынша медициналық анықтама.</w:t>
      </w:r>
    </w:p>
    <w:bookmarkEnd w:id="37"/>
    <w:p>
      <w:pPr>
        <w:spacing w:after="0"/>
        <w:ind w:left="0"/>
        <w:jc w:val="both"/>
      </w:pPr>
      <w:r>
        <w:rPr>
          <w:rFonts w:ascii="Times New Roman"/>
          <w:b w:val="false"/>
          <w:i w:val="false"/>
          <w:color w:val="000000"/>
          <w:sz w:val="28"/>
        </w:rPr>
        <w:t>
      Көрсетілетін қызметті алушы барлық қажетті құжаттарды тапсырған кезде көрсетілетін қызметті берушіге – өтініштің көшірмесінде құжаттар топтамасын қабылдаудың күні мен уақыты көрсетіле отырып, көрсетілетін қызметті берушінің кеңсесінде тіркеу туралы белгі өтініштің қағаз жеткізгіште қабылданғанын растау болып табылады.</w:t>
      </w:r>
    </w:p>
    <w:bookmarkStart w:name="z41" w:id="38"/>
    <w:p>
      <w:pPr>
        <w:spacing w:after="0"/>
        <w:ind w:left="0"/>
        <w:jc w:val="left"/>
      </w:pPr>
      <w:r>
        <w:rPr>
          <w:rFonts w:ascii="Times New Roman"/>
          <w:b/>
          <w:i w:val="false"/>
          <w:color w:val="000000"/>
        </w:rPr>
        <w:t xml:space="preserve"> 3. Мемлекеттік қызмет көрсету мәселелері бойынша республикалық маңызы бар қаланың және астананың, ауданның (облыстық маңызы бар қаланың) жергілікті атқарушы органдарының, мемлекеттік көрсетілетін қызметті берушінің және (немесе) оның лауазымды адамдарының шешімдеріне, әрекетіне (әрекетсіздігіне) шағымдану тәртібі</w:t>
      </w:r>
    </w:p>
    <w:bookmarkEnd w:id="38"/>
    <w:bookmarkStart w:name="z42" w:id="39"/>
    <w:p>
      <w:pPr>
        <w:spacing w:after="0"/>
        <w:ind w:left="0"/>
        <w:jc w:val="both"/>
      </w:pPr>
      <w:r>
        <w:rPr>
          <w:rFonts w:ascii="Times New Roman"/>
          <w:b w:val="false"/>
          <w:i w:val="false"/>
          <w:color w:val="000000"/>
          <w:sz w:val="28"/>
        </w:rPr>
        <w:t>
      10. Көрсетілетін қызметті берушінің және (немесе) оның лауазымды адамдарының мемлекеттік қызмет мәселелері бойынша әрекетіне (әрекетсіздігіне) шағымдану:</w:t>
      </w:r>
    </w:p>
    <w:bookmarkEnd w:id="39"/>
    <w:p>
      <w:pPr>
        <w:spacing w:after="0"/>
        <w:ind w:left="0"/>
        <w:jc w:val="both"/>
      </w:pPr>
      <w:r>
        <w:rPr>
          <w:rFonts w:ascii="Times New Roman"/>
          <w:b w:val="false"/>
          <w:i w:val="false"/>
          <w:color w:val="000000"/>
          <w:sz w:val="28"/>
        </w:rPr>
        <w:t>
      шағым осы мемлекеттік көрсетілетін қызмет стандартының 12-тармағында көрсетілген республикалық маңызы бар қаланың және астананың, ауданның (облыстық маңызы бар қаланың) тиісті жергілікті атқарушы органдарының (бұдан әрі - ЖАО) және көрсетілетін қызметті берушінің басшысының атына беріледі.</w:t>
      </w:r>
    </w:p>
    <w:p>
      <w:pPr>
        <w:spacing w:after="0"/>
        <w:ind w:left="0"/>
        <w:jc w:val="both"/>
      </w:pPr>
      <w:r>
        <w:rPr>
          <w:rFonts w:ascii="Times New Roman"/>
          <w:b w:val="false"/>
          <w:i w:val="false"/>
          <w:color w:val="000000"/>
          <w:sz w:val="28"/>
        </w:rPr>
        <w:t>
      Шағым жазбаша нысанда пошта арқылы не көрсетілетін қызметті берушінің немесе тиісті ЖАО-ның кеңселері арқылы қолма-қол беріледі.</w:t>
      </w:r>
    </w:p>
    <w:p>
      <w:pPr>
        <w:spacing w:after="0"/>
        <w:ind w:left="0"/>
        <w:jc w:val="both"/>
      </w:pPr>
      <w:r>
        <w:rPr>
          <w:rFonts w:ascii="Times New Roman"/>
          <w:b w:val="false"/>
          <w:i w:val="false"/>
          <w:color w:val="000000"/>
          <w:sz w:val="28"/>
        </w:rPr>
        <w:t>
      Шағымның көрсетілетін қызметті берушінің немесе ЖАО-ның кеңсесінде шағымды қабылдаған адамның тегі мен аты-жөні, берілген шағымға жауап алу мерзімі мен орны көрсетіле отырып тіркелуі (мөртаңба, кіріс нөмірі мен күні) шағымның қабылданғанын растау болып табылады.</w:t>
      </w:r>
    </w:p>
    <w:p>
      <w:pPr>
        <w:spacing w:after="0"/>
        <w:ind w:left="0"/>
        <w:jc w:val="both"/>
      </w:pPr>
      <w:r>
        <w:rPr>
          <w:rFonts w:ascii="Times New Roman"/>
          <w:b w:val="false"/>
          <w:i w:val="false"/>
          <w:color w:val="000000"/>
          <w:sz w:val="28"/>
        </w:rPr>
        <w:t>
      Шағымда жеке тұлғаның тегі мен аты-жөні, әкесінің аты (болған жағдайда) пошталық адресі, байланыс телефондары көрсетіледі және көрсетілетін қызметті алушы қол қою керек.</w:t>
      </w:r>
    </w:p>
    <w:p>
      <w:pPr>
        <w:spacing w:after="0"/>
        <w:ind w:left="0"/>
        <w:jc w:val="both"/>
      </w:pPr>
      <w:r>
        <w:rPr>
          <w:rFonts w:ascii="Times New Roman"/>
          <w:b w:val="false"/>
          <w:i w:val="false"/>
          <w:color w:val="000000"/>
          <w:sz w:val="28"/>
        </w:rPr>
        <w:t>
      Көрсетілетін қызметті берушінің немесе тиісті ЖАО-ның мекенжайына келіп түскен көрсетілетін қызметті алушының шағымы оның тіркелген күнінен бастап бес жұмыс күні ішінде қаралуға жатады. Шағымды қарау нәтижелері туралы дәлелді жауап көрсетілетін қызметті алушыға пошта арқылы жіберіледі не көрсетілетін қызметті берушінің немесе тиісті ЖАО-ның кеңсесінде қолма-қол беріледі.</w:t>
      </w:r>
    </w:p>
    <w:p>
      <w:pPr>
        <w:spacing w:after="0"/>
        <w:ind w:left="0"/>
        <w:jc w:val="both"/>
      </w:pPr>
      <w:r>
        <w:rPr>
          <w:rFonts w:ascii="Times New Roman"/>
          <w:b w:val="false"/>
          <w:i w:val="false"/>
          <w:color w:val="000000"/>
          <w:sz w:val="28"/>
        </w:rPr>
        <w:t>
      Көрсетілген мемлекеттік қызмет нәтижелерімен келіспеген жағдайда, көрсетілетін қызметті алушы мемлекеттiк қызметтер көрсету сапасын бағалау және бақылау жөнiндегi уәкiлеттi органға шағыммен жүгіне алады.</w:t>
      </w:r>
    </w:p>
    <w:p>
      <w:pPr>
        <w:spacing w:after="0"/>
        <w:ind w:left="0"/>
        <w:jc w:val="both"/>
      </w:pPr>
      <w:r>
        <w:rPr>
          <w:rFonts w:ascii="Times New Roman"/>
          <w:b w:val="false"/>
          <w:i w:val="false"/>
          <w:color w:val="000000"/>
          <w:sz w:val="28"/>
        </w:rPr>
        <w:t>
      Мемлекеттiк қызметтер көрсету сапасын бағалау және бақылау жөнiндегi уәкiлеттi органның мекенжайына келіп түскен көрсетілетін қызметті алушының шағымы тіркелген күнінен бастап он бес жұмыс күні ішінде қарауға жатады.</w:t>
      </w:r>
    </w:p>
    <w:bookmarkStart w:name="z43" w:id="40"/>
    <w:p>
      <w:pPr>
        <w:spacing w:after="0"/>
        <w:ind w:left="0"/>
        <w:jc w:val="both"/>
      </w:pPr>
      <w:r>
        <w:rPr>
          <w:rFonts w:ascii="Times New Roman"/>
          <w:b w:val="false"/>
          <w:i w:val="false"/>
          <w:color w:val="000000"/>
          <w:sz w:val="28"/>
        </w:rPr>
        <w:t xml:space="preserve">
      11. Көрсетілген мемлекеттік қызмет нәтижелерімен келіспеген жағдайларда, көрсетілетін қызметті алушы Қазақстан Республикасының </w:t>
      </w:r>
      <w:r>
        <w:rPr>
          <w:rFonts w:ascii="Times New Roman"/>
          <w:b w:val="false"/>
          <w:i w:val="false"/>
          <w:color w:val="000000"/>
          <w:sz w:val="28"/>
        </w:rPr>
        <w:t>заңнамасында</w:t>
      </w:r>
      <w:r>
        <w:rPr>
          <w:rFonts w:ascii="Times New Roman"/>
          <w:b w:val="false"/>
          <w:i w:val="false"/>
          <w:color w:val="000000"/>
          <w:sz w:val="28"/>
        </w:rPr>
        <w:t xml:space="preserve"> белгіленген тәртіппен сотқа жүгінуге құқылы.</w:t>
      </w:r>
    </w:p>
    <w:bookmarkEnd w:id="40"/>
    <w:bookmarkStart w:name="z44" w:id="41"/>
    <w:p>
      <w:pPr>
        <w:spacing w:after="0"/>
        <w:ind w:left="0"/>
        <w:jc w:val="left"/>
      </w:pPr>
      <w:r>
        <w:rPr>
          <w:rFonts w:ascii="Times New Roman"/>
          <w:b/>
          <w:i w:val="false"/>
          <w:color w:val="000000"/>
        </w:rPr>
        <w:t xml:space="preserve"> 4. Мемлекеттік қызмет көрсету ерекшеліктері ескеріле</w:t>
      </w:r>
      <w:r>
        <w:br/>
      </w:r>
      <w:r>
        <w:rPr>
          <w:rFonts w:ascii="Times New Roman"/>
          <w:b/>
          <w:i w:val="false"/>
          <w:color w:val="000000"/>
        </w:rPr>
        <w:t>отырып қойылатын өзге де талаптар</w:t>
      </w:r>
    </w:p>
    <w:bookmarkEnd w:id="41"/>
    <w:bookmarkStart w:name="z45" w:id="42"/>
    <w:p>
      <w:pPr>
        <w:spacing w:after="0"/>
        <w:ind w:left="0"/>
        <w:jc w:val="both"/>
      </w:pPr>
      <w:r>
        <w:rPr>
          <w:rFonts w:ascii="Times New Roman"/>
          <w:b w:val="false"/>
          <w:i w:val="false"/>
          <w:color w:val="000000"/>
          <w:sz w:val="28"/>
        </w:rPr>
        <w:t>
      12. Мемлекеттік қызмет көрсету орындарының мекенжайлары:</w:t>
      </w:r>
    </w:p>
    <w:bookmarkEnd w:id="42"/>
    <w:bookmarkStart w:name="z46" w:id="43"/>
    <w:p>
      <w:pPr>
        <w:spacing w:after="0"/>
        <w:ind w:left="0"/>
        <w:jc w:val="both"/>
      </w:pPr>
      <w:r>
        <w:rPr>
          <w:rFonts w:ascii="Times New Roman"/>
          <w:b w:val="false"/>
          <w:i w:val="false"/>
          <w:color w:val="000000"/>
          <w:sz w:val="28"/>
        </w:rPr>
        <w:t>
      1) Министрліктің www.edu.gov.kz интернет-ресурсында "Мемлекеттік көрсетілетін қызмет" бөлімінде;</w:t>
      </w:r>
    </w:p>
    <w:bookmarkEnd w:id="43"/>
    <w:bookmarkStart w:name="z47" w:id="44"/>
    <w:p>
      <w:pPr>
        <w:spacing w:after="0"/>
        <w:ind w:left="0"/>
        <w:jc w:val="both"/>
      </w:pPr>
      <w:r>
        <w:rPr>
          <w:rFonts w:ascii="Times New Roman"/>
          <w:b w:val="false"/>
          <w:i w:val="false"/>
          <w:color w:val="000000"/>
          <w:sz w:val="28"/>
        </w:rPr>
        <w:t>
      2) ЖАО интернет-ресурстарында орналастырылған.</w:t>
      </w:r>
    </w:p>
    <w:bookmarkEnd w:id="44"/>
    <w:bookmarkStart w:name="z48" w:id="45"/>
    <w:p>
      <w:pPr>
        <w:spacing w:after="0"/>
        <w:ind w:left="0"/>
        <w:jc w:val="both"/>
      </w:pPr>
      <w:r>
        <w:rPr>
          <w:rFonts w:ascii="Times New Roman"/>
          <w:b w:val="false"/>
          <w:i w:val="false"/>
          <w:color w:val="000000"/>
          <w:sz w:val="28"/>
        </w:rPr>
        <w:t>
      13. Көрсетілетін қызметті алушының мемлекеттік қызмет көрсету тәртібі мен мәртебесі туралы ақпаратты қашықтықтан қол жеткізу режимінде Мемлекеттік қызмет көрсету мәселелері жөніндегі бірыңғай байланыс орталығы арқылы алу мүмкіндігі бар.</w:t>
      </w:r>
    </w:p>
    <w:bookmarkEnd w:id="45"/>
    <w:bookmarkStart w:name="z49" w:id="46"/>
    <w:p>
      <w:pPr>
        <w:spacing w:after="0"/>
        <w:ind w:left="0"/>
        <w:jc w:val="both"/>
      </w:pPr>
      <w:r>
        <w:rPr>
          <w:rFonts w:ascii="Times New Roman"/>
          <w:b w:val="false"/>
          <w:i w:val="false"/>
          <w:color w:val="000000"/>
          <w:sz w:val="28"/>
        </w:rPr>
        <w:t>
      14. Мемлекеттік қызмет көрсету мәселелері жөніндегі бірыңғай байланыс орталығы: 8-800-080-7777, 1414.</w:t>
      </w:r>
    </w:p>
    <w:bookmarkEnd w:id="46"/>
    <w:tbl>
      <w:tblPr>
        <w:tblW w:w="0" w:type="auto"/>
        <w:tblCellSpacing w:w="0" w:type="auto"/>
        <w:tblBorders>
          <w:top w:val="none"/>
          <w:left w:val="none"/>
          <w:bottom w:val="none"/>
          <w:right w:val="none"/>
          <w:insideH w:val="none"/>
          <w:insideV w:val="none"/>
        </w:tblBorders>
      </w:tblPr>
      <w:tblGrid>
        <w:gridCol w:w="7780"/>
        <w:gridCol w:w="4600"/>
      </w:tblGrid>
      <w:tr>
        <w:trPr>
          <w:trHeight w:val="30" w:hRule="atLeast"/>
        </w:trPr>
        <w:tc>
          <w:tcPr>
            <w:tcW w:w="778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 </w:t>
            </w:r>
          </w:p>
        </w:tc>
        <w:tc>
          <w:tcPr>
            <w:tcW w:w="4600" w:type="dxa"/>
            <w:tcBorders/>
            <w:tcMar>
              <w:top w:w="15" w:type="dxa"/>
              <w:left w:w="15" w:type="dxa"/>
              <w:bottom w:w="15" w:type="dxa"/>
              <w:right w:w="15" w:type="dxa"/>
            </w:tcMar>
            <w:vAlign w:val="center"/>
          </w:tcPr>
          <w:p>
            <w:pPr>
              <w:spacing w:after="0"/>
              <w:ind w:left="0"/>
              <w:jc w:val="center"/>
            </w:pPr>
            <w:r>
              <w:rPr>
                <w:rFonts w:ascii="Times New Roman"/>
                <w:b w:val="false"/>
                <w:i w:val="false"/>
                <w:color w:val="000000"/>
                <w:sz w:val="20"/>
              </w:rPr>
              <w:t>Қазақстан Республикасы</w:t>
            </w:r>
            <w:r>
              <w:br/>
            </w:r>
            <w:r>
              <w:rPr>
                <w:rFonts w:ascii="Times New Roman"/>
                <w:b w:val="false"/>
                <w:i w:val="false"/>
                <w:color w:val="000000"/>
                <w:sz w:val="20"/>
              </w:rPr>
              <w:t>Білім және ғылым министрінің</w:t>
            </w:r>
            <w:r>
              <w:br/>
            </w:r>
            <w:r>
              <w:rPr>
                <w:rFonts w:ascii="Times New Roman"/>
                <w:b w:val="false"/>
                <w:i w:val="false"/>
                <w:color w:val="000000"/>
                <w:sz w:val="20"/>
              </w:rPr>
              <w:t>2015 жылғы 7 сәуірдегі</w:t>
            </w:r>
            <w:r>
              <w:br/>
            </w:r>
            <w:r>
              <w:rPr>
                <w:rFonts w:ascii="Times New Roman"/>
                <w:b w:val="false"/>
                <w:i w:val="false"/>
                <w:color w:val="000000"/>
                <w:sz w:val="20"/>
              </w:rPr>
              <w:t>№ 170 бұйрығына</w:t>
            </w:r>
            <w:r>
              <w:br/>
            </w:r>
            <w:r>
              <w:rPr>
                <w:rFonts w:ascii="Times New Roman"/>
                <w:b w:val="false"/>
                <w:i w:val="false"/>
                <w:color w:val="000000"/>
                <w:sz w:val="20"/>
              </w:rPr>
              <w:t>2-қосымша</w:t>
            </w:r>
          </w:p>
        </w:tc>
      </w:tr>
    </w:tbl>
    <w:bookmarkStart w:name="z51" w:id="47"/>
    <w:p>
      <w:pPr>
        <w:spacing w:after="0"/>
        <w:ind w:left="0"/>
        <w:jc w:val="left"/>
      </w:pPr>
      <w:r>
        <w:rPr>
          <w:rFonts w:ascii="Times New Roman"/>
          <w:b/>
          <w:i w:val="false"/>
          <w:color w:val="000000"/>
        </w:rPr>
        <w:t xml:space="preserve"> "Орта білім беретін үздік ұйым" грантын тағайындау конкурсына қатысу үшін құжаттарды қабылдау" мемлекеттік көрсетілетін қызмет стандарты</w:t>
      </w:r>
    </w:p>
    <w:bookmarkEnd w:id="47"/>
    <w:p>
      <w:pPr>
        <w:spacing w:after="0"/>
        <w:ind w:left="0"/>
        <w:jc w:val="both"/>
      </w:pPr>
      <w:r>
        <w:rPr>
          <w:rFonts w:ascii="Times New Roman"/>
          <w:b w:val="false"/>
          <w:i w:val="false"/>
          <w:color w:val="ff0000"/>
          <w:sz w:val="28"/>
        </w:rPr>
        <w:t xml:space="preserve">
      Ескерту. Стандарт алып тасталды – ҚР Білім және ғылым министрінің 16.08.2019 </w:t>
      </w:r>
      <w:r>
        <w:rPr>
          <w:rFonts w:ascii="Times New Roman"/>
          <w:b w:val="false"/>
          <w:i w:val="false"/>
          <w:color w:val="ff0000"/>
          <w:sz w:val="28"/>
        </w:rPr>
        <w:t>№ 366</w:t>
      </w:r>
      <w:r>
        <w:rPr>
          <w:rFonts w:ascii="Times New Roman"/>
          <w:b w:val="false"/>
          <w:i w:val="false"/>
          <w:color w:val="ff0000"/>
          <w:sz w:val="28"/>
        </w:rPr>
        <w:t xml:space="preserve"> (алғашқы ресми жарияланған күнінен кейін күнтізбелік он күн өткен соң қолданысқа енгізіледі) бұйрығымен.</w:t>
      </w:r>
    </w:p>
    <w:p>
      <w:pPr>
        <w:spacing w:after="0"/>
        <w:ind w:left="0"/>
        <w:jc w:val="left"/>
      </w:pPr>
      <w:r>
        <w:br/>
      </w:r>
      <w:r>
        <w:br/>
      </w:r>
      <w:r>
        <w:rPr>
          <w:rFonts w:ascii="Times New Roman"/>
          <w:b w:val="false"/>
          <w:i w:val="false"/>
          <w:color w:val="000000"/>
          <w:sz w:val="28"/>
        </w:rPr>
        <w:t>
				</w:t>
      </w:r>
    </w:p>
    <w:p>
      <w:pPr>
        <w:pStyle w:val="disclaimer"/>
      </w:pPr>
      <w:r>
        <w:rPr>
          <w:rFonts w:ascii="Times New Roman"/>
          <w:b w:val="false"/>
          <w:i w:val="false"/>
          <w:color w:val="000000"/>
        </w:rPr>
        <w:t>
					© 2012. Қазақстан Республикасы Әділет министрлігінің «Қазақстан Республикасының Заңнама және құқықтық ақпарат институты» ШЖҚ РМК
				</w:t>
      </w:r>
    </w:p>
    <w:sectPr>
      <w:headerReference w:type="default" r:id="rId4"/>
      <w:pgSz w:w="11907" w:h="16839" w:code="9"/>
      <w:pgMar w:top="1440" w:right="1080" w:bottom="1440" w:left="1080"/>
    </w:sectPr>
  </w:body>
</w:document>
</file>

<file path=word/header.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02830" w:rsidRDefault="00A02830">
    <w:pPr>
      <w:pStyle w:val="a3"/>
    </w:pPr>
    <w:r>
      <w:rPr>
        <w:noProof/>
      </w:rPr>
      <w:pict>
        <v:rect id="rect1" o:spid="_x0000_s1026" style="position:absolute;         margin-left:.75pt;         margin-top:34.5pt;         width:21pt;         height:700pt;         z-index:251659264;         visibility:visible;         mso-wrap-style:square;         mso-width-percent:0;         mso-height-percent:0;         mso-wrap-distance-left:9pt;         mso-wrap-distance-top:0;         mso-wrap-distance-right:9pt;         mso-wrap-distance-bottom:0;         mso-position-horizontal:absolute;         mso-position-horizontal-relative:text;         mso-position-vertical:absolute;         mso-position-vertical-relative:text;         mso-width-percent:0;         mso-height-percent:0;         mso-width-relative:margin;         mso-height-relative:margin;         v-text-anchor:middle" stroked="f" strokeweight="2pt">
          <v:fill r:id="rId1" o:title="" recolor="t" rotate="t" type="tile"/>
          <w10:wrap type="square"/>
        </v:rect>
      </w:pict>
    </w:r>
  </w:p>
</w:hdr>
</file>

<file path=word/numbering.xml><?xml version="1.0" encoding="utf-8"?>
<w:numbering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file>

<file path=word/styles.xml><?xml version="1.0" encoding="utf-8"?>
<w:styles xmlns:w="http://schemas.openxmlformats.org/wordprocessingml/2006/main" xmlns:w15="http://schemas.microsoft.com/office/word/2012/wordml" xmlns:r="http://schemas.openxmlformats.org/officeDocument/2006/relationships" xmlns:m="http://schemas.openxmlformats.org/officeDocument/2006/math" xmlns:w14="http://schemas.microsoft.com/office/word/2010/wordml" xmlns:wp="http://schemas.openxmlformats.org/drawingml/2006/wordprocessingDrawing" xmlns:a="http://schemas.openxmlformats.org/drawingml/2006/main" xmlns:ns8="http://schemas.openxmlformats.org/schemaLibrary/2006/main" xmlns:mc="http://schemas.openxmlformats.org/markup-compatibility/2006" xmlns:wne="http://schemas.microsoft.com/office/word/2006/wordml" xmlns:c="http://schemas.openxmlformats.org/drawingml/2006/chart" xmlns:ns12="http://schemas.openxmlformats.org/drawingml/2006/chartDrawing" xmlns:dgm="http://schemas.openxmlformats.org/drawingml/2006/diagram" xmlns:pic="http://schemas.openxmlformats.org/drawingml/2006/picture" xmlns:xdr="http://schemas.openxmlformats.org/drawingml/2006/spreadsheetDrawing" xmlns:dsp="http://schemas.microsoft.com/office/drawing/2008/diagram" xmlns:ns17="urn:schemas-microsoft-com:office:excel" xmlns:o="urn:schemas-microsoft-com:office:office" xmlns:v="urn:schemas-microsoft-com:vml" xmlns:w10="urn:schemas-microsoft-com:office:word" xmlns:ns21="urn:schemas-microsoft-com:office:powerpoint" xmlns:ns23="http://schemas.microsoft.com/office/2006/coverPageProps" xmlns:odx="http://opendope.org/xpaths" xmlns:odc="http://opendope.org/conditions" xmlns:odq="http://opendope.org/questions" xmlns:oda="http://opendope.org/answers" xmlns:odi="http://opendope.org/components" xmlns:odgm="http://opendope.org/SmartArt/DataHierarchy" xmlns:ns30="http://schemas.openxmlformats.org/officeDocument/2006/bibliography" xmlns:ns31="http://schemas.openxmlformats.org/drawingml/2006/compatibility" xmlns:ns32="http://schemas.openxmlformats.org/drawingml/2006/lockedCanvas">
  <w:docDefaults>
    <w:rPrDefault>
      <w:rPr>
        <w:rFonts w:asciiTheme="minorHAnsi" w:hAnsiTheme="minorHAnsi" w:eastAsiaTheme="minorHAnsi" w:cstheme="minorBidi"/>
        <w:sz w:val="22"/>
        <w:szCs w:val="22"/>
        <w:lang w:val="en-US" w:eastAsia="en-US" w:bidi="ar-SA"/>
      </w:rPr>
    </w:rPrDefault>
    <w:pPrDefault>
      <w:pPr>
        <w:spacing w:after="200" w:line="276" w:lineRule="auto"/>
      </w:pPr>
    </w:pPrDefault>
  </w:docDefaults>
  <w:latentStyles w:defLockedState="false" w:defUIPriority="99" w:defSemiHidden="true" w:defUnhideWhenUsed="true" w:defQFormat="false" w:count="267">
    <w:lsdException w:name="Normal" w:uiPriority="0" w:semiHidden="false" w:unhideWhenUsed="false" w:qFormat="true"/>
    <w:lsdException w:name="heading 1" w:uiPriority="9" w:semiHidden="false" w:unhideWhenUsed="false" w:qFormat="true"/>
    <w:lsdException w:name="heading 2" w:uiPriority="9" w:qFormat="true"/>
    <w:lsdException w:name="heading 3" w:uiPriority="9" w:qFormat="true"/>
    <w:lsdException w:name="heading 4" w:uiPriority="9" w:qFormat="true"/>
    <w:lsdException w:name="Title" w:uiPriority="10" w:semiHidden="false" w:unhideWhenUsed="false" w:qFormat="true"/>
    <w:lsdException w:name="Default Paragraph Font" w:uiPriority="1"/>
    <w:lsdException w:name="Subtitle" w:uiPriority="11" w:semiHidden="false" w:unhideWhenUsed="false" w:qFormat="true"/>
    <w:lsdException w:name="Emphasis" w:uiPriority="20" w:semiHidden="false" w:unhideWhenUsed="false" w:qFormat="true"/>
    <w:lsdException w:name="Table Grid" w:uiPriority="59" w:semiHidden="false" w:unhideWhenUsed="false"/>
  </w:latentStyles>
  <w:style w:type="paragraph" w:styleId="Normal" w:default="true">
    <w:name w:val="Normal"/>
    <w:basedOn w:val="DocDefaults"/>
    <w:qFormat/>
    <w:rsid w:val="004A3277"/>
    <w:rPr>
      <w:rFonts w:ascii="Times New Roman" w:hAnsi="Times New Roman" w:eastAsia="Times New Roman" w:cs="Times New Roman"/>
    </w:rPr>
  </w:style>
  <w:style w:type="paragraph" w:styleId="Heading1">
    <w:name w:val="heading 1"/>
    <w:basedOn w:val="Normal"/>
    <w:next w:val="Normal"/>
    <w:link w:val="Heading1Char"/>
    <w:uiPriority w:val="9"/>
    <w:qFormat/>
    <w:rsid w:val="00841CD9"/>
    <w:pPr>
      <w:keepNext/>
      <w:keepLines/>
      <w:spacing w:before="480"/>
      <w:outlineLvl w:val="0"/>
    </w:pPr>
    <w:rPr>
      <w:rFonts w:ascii="Times New Roman" w:hAnsi="Times New Roman" w:eastAsia="Times New Roman" w:cs="Times New Roman"/>
    </w:rPr>
  </w:style>
  <w:style w:type="paragraph" w:styleId="Heading2">
    <w:name w:val="heading 2"/>
    <w:basedOn w:val="Normal"/>
    <w:next w:val="Normal"/>
    <w:link w:val="Heading2Char"/>
    <w:uiPriority w:val="9"/>
    <w:unhideWhenUsed/>
    <w:qFormat/>
    <w:rsid w:val="00841CD9"/>
    <w:pPr>
      <w:keepNext/>
      <w:keepLines/>
      <w:spacing w:before="200"/>
      <w:outlineLvl w:val="1"/>
    </w:pPr>
    <w:rPr>
      <w:rFonts w:ascii="Times New Roman" w:hAnsi="Times New Roman" w:eastAsia="Times New Roman" w:cs="Times New Roman"/>
    </w:rPr>
  </w:style>
  <w:style w:type="paragraph" w:styleId="Heading3">
    <w:name w:val="heading 3"/>
    <w:basedOn w:val="Normal"/>
    <w:next w:val="Normal"/>
    <w:link w:val="Heading3Char"/>
    <w:uiPriority w:val="9"/>
    <w:unhideWhenUsed/>
    <w:qFormat/>
    <w:rsid w:val="00841CD9"/>
    <w:pPr>
      <w:keepNext/>
      <w:keepLines/>
      <w:spacing w:before="200"/>
      <w:outlineLvl w:val="2"/>
    </w:pPr>
    <w:rPr>
      <w:rFonts w:ascii="Times New Roman" w:hAnsi="Times New Roman" w:eastAsia="Times New Roman" w:cs="Times New Roman"/>
    </w:rPr>
  </w:style>
  <w:style w:type="paragraph" w:styleId="Heading4">
    <w:name w:val="heading 4"/>
    <w:basedOn w:val="Normal"/>
    <w:next w:val="Normal"/>
    <w:link w:val="Heading4Char"/>
    <w:uiPriority w:val="9"/>
    <w:unhideWhenUsed/>
    <w:qFormat/>
    <w:rsid w:val="00841CD9"/>
    <w:pPr>
      <w:keepNext/>
      <w:keepLines/>
      <w:spacing w:before="200"/>
      <w:outlineLvl w:val="3"/>
    </w:pPr>
    <w:rPr>
      <w:rFonts w:ascii="Times New Roman" w:hAnsi="Times New Roman" w:eastAsia="Times New Roman" w:cs="Times New Roman"/>
    </w:rPr>
  </w:style>
  <w:style w:type="character" w:styleId="DefaultParagraphFont" w:default="true">
    <w:name w:val="Default Paragraph Font"/>
    <w:uiPriority w:val="1"/>
    <w:semiHidden/>
    <w:unhideWhenUsed/>
    <w:rPr>
      <w:rFonts w:ascii="Times New Roman" w:hAnsi="Times New Roman" w:eastAsia="Times New Roman" w:cs="Times New Roman"/>
    </w:rPr>
  </w:style>
  <w:style w:type="paragraph" w:styleId="Header">
    <w:name w:val="header"/>
    <w:basedOn w:val="Normal"/>
    <w:link w:val="HeaderChar"/>
    <w:uiPriority w:val="99"/>
    <w:unhideWhenUsed/>
    <w:rsid w:val="00841CD9"/>
    <w:pPr>
      <w:tabs>
        <w:tab w:val="center" w:pos="4680"/>
        <w:tab w:val="right" w:pos="9360"/>
      </w:tabs>
    </w:pPr>
    <w:rPr>
      <w:rFonts w:ascii="Times New Roman" w:hAnsi="Times New Roman" w:eastAsia="Times New Roman" w:cs="Times New Roman"/>
    </w:rPr>
  </w:style>
  <w:style w:type="character" w:styleId="HeaderChar" w:customStyle="true">
    <w:name w:val="Header Char"/>
    <w:basedOn w:val="DefaultParagraphFont"/>
    <w:link w:val="Header"/>
    <w:uiPriority w:val="99"/>
    <w:rsid w:val="00841CD9"/>
    <w:rPr>
      <w:rFonts w:ascii="Times New Roman" w:hAnsi="Times New Roman" w:eastAsia="Times New Roman" w:cs="Times New Roman"/>
    </w:rPr>
  </w:style>
  <w:style w:type="character" w:styleId="Heading1Char" w:customStyle="true">
    <w:name w:val="Heading 1 Char"/>
    <w:basedOn w:val="DefaultParagraphFont"/>
    <w:link w:val="Heading1"/>
    <w:uiPriority w:val="9"/>
    <w:rsid w:val="00841CD9"/>
    <w:rPr>
      <w:rFonts w:ascii="Times New Roman" w:hAnsi="Times New Roman" w:eastAsia="Times New Roman" w:cs="Times New Roman"/>
    </w:rPr>
  </w:style>
  <w:style w:type="character" w:styleId="Heading2Char" w:customStyle="true">
    <w:name w:val="Heading 2 Char"/>
    <w:basedOn w:val="DefaultParagraphFont"/>
    <w:link w:val="Heading2"/>
    <w:uiPriority w:val="9"/>
    <w:rsid w:val="00841CD9"/>
    <w:rPr>
      <w:rFonts w:ascii="Times New Roman" w:hAnsi="Times New Roman" w:eastAsia="Times New Roman" w:cs="Times New Roman"/>
    </w:rPr>
  </w:style>
  <w:style w:type="character" w:styleId="Heading3Char" w:customStyle="true">
    <w:name w:val="Heading 3 Char"/>
    <w:basedOn w:val="DefaultParagraphFont"/>
    <w:link w:val="Heading3"/>
    <w:uiPriority w:val="9"/>
    <w:rsid w:val="00841CD9"/>
    <w:rPr>
      <w:rFonts w:ascii="Times New Roman" w:hAnsi="Times New Roman" w:eastAsia="Times New Roman" w:cs="Times New Roman"/>
    </w:rPr>
  </w:style>
  <w:style w:type="character" w:styleId="Heading4Char" w:customStyle="true">
    <w:name w:val="Heading 4 Char"/>
    <w:basedOn w:val="DefaultParagraphFont"/>
    <w:link w:val="Heading4"/>
    <w:uiPriority w:val="9"/>
    <w:rsid w:val="00841CD9"/>
    <w:rPr>
      <w:rFonts w:ascii="Times New Roman" w:hAnsi="Times New Roman" w:eastAsia="Times New Roman" w:cs="Times New Roman"/>
    </w:rPr>
  </w:style>
  <w:style w:type="paragraph" w:styleId="NormalIndent">
    <w:name w:val="Normal Indent"/>
    <w:basedOn w:val="Normal"/>
    <w:uiPriority w:val="99"/>
    <w:unhideWhenUsed/>
    <w:rsid w:val="00841CD9"/>
    <w:pPr>
      <w:ind w:left="720"/>
    </w:pPr>
    <w:rPr>
      <w:rFonts w:ascii="Times New Roman" w:hAnsi="Times New Roman" w:eastAsia="Times New Roman" w:cs="Times New Roman"/>
    </w:rPr>
  </w:style>
  <w:style w:type="paragraph" w:styleId="Subtitle">
    <w:name w:val="Subtitle"/>
    <w:basedOn w:val="Normal"/>
    <w:next w:val="Normal"/>
    <w:link w:val="SubtitleChar"/>
    <w:uiPriority w:val="11"/>
    <w:qFormat/>
    <w:rsid w:val="00841CD9"/>
    <w:pPr>
      <w:numPr>
        <w:ilvl w:val="1"/>
      </w:numPr>
      <w:ind w:left="86"/>
    </w:pPr>
    <w:rPr>
      <w:rFonts w:ascii="Times New Roman" w:hAnsi="Times New Roman" w:eastAsia="Times New Roman" w:cs="Times New Roman"/>
    </w:rPr>
  </w:style>
  <w:style w:type="character" w:styleId="SubtitleChar" w:customStyle="true">
    <w:name w:val="Subtitle Char"/>
    <w:basedOn w:val="DefaultParagraphFont"/>
    <w:link w:val="Subtitle"/>
    <w:uiPriority w:val="11"/>
    <w:rsid w:val="00841CD9"/>
    <w:rPr>
      <w:rFonts w:ascii="Times New Roman" w:hAnsi="Times New Roman" w:eastAsia="Times New Roman" w:cs="Times New Roman"/>
    </w:rPr>
  </w:style>
  <w:style w:type="paragraph" w:styleId="Title">
    <w:name w:val="Title"/>
    <w:basedOn w:val="Normal"/>
    <w:next w:val="Normal"/>
    <w:link w:val="TitleChar"/>
    <w:uiPriority w:val="10"/>
    <w:qFormat/>
    <w:rsid w:val="00841CD9"/>
    <w:pPr>
      <w:pBdr>
        <w:bottom w:val="single" w:color="4F81BD" w:themeColor="accent1" w:sz="8" w:space="4"/>
      </w:pBdr>
      <w:spacing w:after="300"/>
      <w:contextualSpacing/>
    </w:pPr>
    <w:rPr>
      <w:rFonts w:ascii="Times New Roman" w:hAnsi="Times New Roman" w:eastAsia="Times New Roman" w:cs="Times New Roman"/>
    </w:rPr>
  </w:style>
  <w:style w:type="character" w:styleId="TitleChar" w:customStyle="true">
    <w:name w:val="Title Char"/>
    <w:basedOn w:val="DefaultParagraphFont"/>
    <w:link w:val="Title"/>
    <w:uiPriority w:val="10"/>
    <w:rsid w:val="00841CD9"/>
    <w:rPr>
      <w:rFonts w:ascii="Times New Roman" w:hAnsi="Times New Roman" w:eastAsia="Times New Roman" w:cs="Times New Roman"/>
    </w:rPr>
  </w:style>
  <w:style w:type="character" w:styleId="Emphasis">
    <w:name w:val="Emphasis"/>
    <w:basedOn w:val="DefaultParagraphFont"/>
    <w:uiPriority w:val="20"/>
    <w:qFormat/>
    <w:rsid w:val="00D1197D"/>
    <w:rPr>
      <w:rFonts w:ascii="Times New Roman" w:hAnsi="Times New Roman" w:eastAsia="Times New Roman" w:cs="Times New Roman"/>
    </w:rPr>
  </w:style>
  <w:style w:type="character" w:styleId="Hyperlink">
    <w:name w:val="Hyperlink"/>
    <w:basedOn w:val="DefaultParagraphFont"/>
    <w:uiPriority w:val="99"/>
    <w:unhideWhenUsed/>
    <w:rPr>
      <w:rFonts w:ascii="Times New Roman" w:hAnsi="Times New Roman" w:eastAsia="Times New Roman" w:cs="Times New Roman"/>
    </w:rPr>
  </w:style>
  <w:style w:type="table" w:styleId="TableGrid">
    <w:name w:val="Table Grid"/>
    <w:basedOn w:val="TableNormal"/>
    <w:uiPriority w:val="59"/>
    <w:pPr>
      <w:spacing w:after="0" w:line="240" w:lineRule="auto"/>
    </w:pPr>
    <w:rPr>
      <w:rFonts w:ascii="Times New Roman" w:hAnsi="Times New Roman" w:eastAsia="Times New Roman" w:cs="Times New Roman"/>
    </w:rPr>
    <w:tblP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CellMar>
        <w:top w:w="0" w:type="dxa"/>
        <w:left w:w="108" w:type="dxa"/>
        <w:bottom w:w="0" w:type="dxa"/>
        <w:right w:w="108" w:type="dxa"/>
      </w:tblCellMar>
    </w:tblPr>
  </w:style>
  <w:style w:type="table" w:styleId="TableNormal" w:default="true">
    <w:name w:val="Normal Table"/>
    <w:uiPriority w:val="99"/>
    <w:semiHidden/>
    <w:unhideWhenUsed/>
    <w:qFormat/>
    <w:rPr>
      <w:rFonts w:ascii="Times New Roman" w:hAnsi="Times New Roman" w:eastAsia="Times New Roman" w:cs="Times New Roman"/>
    </w:rPr>
    <w:tblPr>
      <w:tblInd w:w="0" w:type="dxa"/>
      <w:tblCellMar>
        <w:top w:w="0" w:type="dxa"/>
        <w:left w:w="108" w:type="dxa"/>
        <w:bottom w:w="0" w:type="dxa"/>
        <w:right w:w="108" w:type="dxa"/>
      </w:tblCellMar>
    </w:tblPr>
  </w:style>
  <w:style w:type="paragraph" w:styleId="Caption">
    <w:name w:val="caption"/>
    <w:basedOn w:val="Normal"/>
    <w:next w:val="Normal"/>
    <w:uiPriority w:val="35"/>
    <w:semiHidden/>
    <w:unhideWhenUsed/>
    <w:qFormat/>
    <w:rsid w:val="007109C0"/>
    <w:pPr>
      <w:spacing w:line="240" w:lineRule="auto"/>
    </w:pPr>
    <w:rPr>
      <w:rFonts w:ascii="Times New Roman" w:hAnsi="Times New Roman" w:eastAsia="Times New Roman" w:cs="Times New Roman"/>
    </w:rPr>
  </w:style>
  <w:style w:type="paragraph" w:styleId="disclaimer">
    <w:name w:val="disclaimer"/>
    <w:basedOn w:val="Normal"/>
    <w:pPr>
      <w:jc w:val="center"/>
    </w:pPr>
    <w:rPr>
      <w:sz w:val="18"/>
      <w:szCs w:val="18"/>
    </w:rPr>
  </w:style>
  <w:style w:type="paragraph" w:styleId="DocDefaults">
    <w:name w:val="DocDefaults"/>
    <w:pPr>
      <w:spacing w:after="200" w:line="276" w:lineRule="auto"/>
    </w:pPr>
    <w:rPr>
      <w:rFonts w:asciiTheme="minorHAnsi" w:hAnsiTheme="minorHAnsi" w:eastAsiaTheme="minorHAnsi" w:cstheme="minorBidi"/>
      <w:sz w:val="22"/>
      <w:szCs w:val="22"/>
      <w:lang w:val="en-US" w:eastAsia="en-US" w:bidi="ar-SA"/>
    </w:rPr>
  </w:style>
</w:styles>
</file>

<file path=word/_rels/document.xml.rels><?xml version="1.0" encoding="UTF-8" standalone="yes"?><Relationships xmlns="http://schemas.openxmlformats.org/package/2006/relationships"><Relationship Target="styles.xml" Type="http://schemas.openxmlformats.org/officeDocument/2006/relationships/styles" Id="rId1"/><Relationship Target="numbering.xml" Type="http://schemas.openxmlformats.org/officeDocument/2006/relationships/numbering" Id="rId2"/><Relationship Target="media/document_image_rId3.png" Type="http://schemas.openxmlformats.org/officeDocument/2006/relationships/image" Id="rId3"/><Relationship Target="header.xml" Type="http://schemas.openxmlformats.org/officeDocument/2006/relationships/header" Id="rId4"/></Relationships>
</file>

<file path=word/_rels/header.xml.rels><?xml version="1.0" encoding="UTF-8" standalone="yes"?><Relationships xmlns="http://schemas.openxmlformats.org/package/2006/relationships"><Relationship Target="media/header_image_rId1.png" Type="http://schemas.openxmlformats.org/officeDocument/2006/relationships/image" Id="rId1"/></Relationships>
</file>

<file path=docProps/app.xml><?xml version="1.0" encoding="utf-8"?>
<properties:Properties xmlns:vt="http://schemas.openxmlformats.org/officeDocument/2006/docPropsVTypes" xmlns:properties="http://schemas.openxmlformats.org/officeDocument/2006/extended-properties"/>
</file>

<file path=docProps/core.xml><?xml version="1.0" encoding="utf-8"?>
<cp:coreProperties xmlns:cp="http://schemas.openxmlformats.org/package/2006/metadata/core-properties" xmlns:dcterms="http://purl.org/dc/terms/" xmlns:dc="http://purl.org/dc/elements/1.1/"/>
</file>